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107"/>
        <w:tblW w:w="240" w:type="dxa"/>
        <w:tblLook w:val="01E0"/>
      </w:tblPr>
      <w:tblGrid>
        <w:gridCol w:w="240"/>
      </w:tblGrid>
      <w:tr w:rsidR="006E1DC0" w:rsidRPr="00377EAE" w:rsidTr="006E1DC0">
        <w:trPr>
          <w:trHeight w:val="265"/>
        </w:trPr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E1DC0" w:rsidRPr="00377EAE" w:rsidRDefault="006E1DC0" w:rsidP="003070A3">
            <w:pPr>
              <w:ind w:left="402"/>
              <w:rPr>
                <w:rFonts w:ascii="Times New Roman" w:hAnsi="Times New Roman" w:cs="Times New Roman"/>
              </w:rPr>
            </w:pPr>
          </w:p>
        </w:tc>
      </w:tr>
    </w:tbl>
    <w:p w:rsidR="006E1DC0" w:rsidRDefault="006E1DC0" w:rsidP="00277A70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6E1DC0" w:rsidRDefault="006E1DC0" w:rsidP="00277A70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6E1DC0" w:rsidRDefault="006E1DC0" w:rsidP="00277A70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bidi="ar-SA"/>
        </w:rPr>
        <w:drawing>
          <wp:inline distT="0" distB="0" distL="0" distR="0">
            <wp:extent cx="6490854" cy="6796373"/>
            <wp:effectExtent l="19050" t="0" r="5196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3063" cy="6798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1DC0" w:rsidRDefault="006E1DC0" w:rsidP="00277A70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6E1DC0" w:rsidRDefault="006E1DC0" w:rsidP="00277A70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6E1DC0" w:rsidRDefault="006E1DC0" w:rsidP="00277A70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6E1DC0" w:rsidRDefault="006E1DC0" w:rsidP="00277A70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6E1DC0" w:rsidRDefault="006E1DC0" w:rsidP="00277A70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6E1DC0" w:rsidRDefault="006E1DC0" w:rsidP="00277A70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6E1DC0" w:rsidRDefault="006E1DC0" w:rsidP="00277A70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6E1DC0" w:rsidRDefault="006E1DC0" w:rsidP="00277A70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6E1DC0" w:rsidRDefault="006E1DC0" w:rsidP="00277A70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6E1DC0" w:rsidRDefault="006E1DC0" w:rsidP="00277A70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BA1A47" w:rsidRPr="00377EAE" w:rsidRDefault="005C6C2D" w:rsidP="00277A70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377EAE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BB31DF" w:rsidRPr="00377EAE" w:rsidRDefault="00BB31DF" w:rsidP="00944BB4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E47E28" w:rsidRPr="00377EAE" w:rsidRDefault="00E47E28" w:rsidP="00944BB4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Программа внеурочной деятельности «В мире профессий» помогает расширить представления детей о мире профессий и научить детей исследовать свои способности применительно к рассматриваемой профессии.</w:t>
      </w:r>
    </w:p>
    <w:p w:rsidR="005D458E" w:rsidRPr="00377EAE" w:rsidRDefault="005D458E" w:rsidP="00944BB4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Программа внеурочной деятельности «В мире профессий» представляет систему интеллектуально-развивающих занятий для учащихся первых классов (35 часов, 1 час в неделю).</w:t>
      </w:r>
    </w:p>
    <w:p w:rsidR="00601EDC" w:rsidRPr="00377EAE" w:rsidRDefault="00601EDC" w:rsidP="00944BB4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Данная программа является интегративной. Разнообразие организационных форм и расширение интеллектуальной сферы каждого обучающегося обеспечивает рост творческого потенциала, познавательных мотивов, обогащение форм взаимодействия со сверстниками и взрослыми в познавательной деятельности.</w:t>
      </w:r>
    </w:p>
    <w:p w:rsidR="00601EDC" w:rsidRPr="00377EAE" w:rsidRDefault="00601EDC" w:rsidP="00944BB4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Отличительными особенностями программы кружка «В мире профессий» являются:</w:t>
      </w:r>
    </w:p>
    <w:p w:rsidR="00377EAE" w:rsidRDefault="00601EDC" w:rsidP="00377EAE">
      <w:pPr>
        <w:pStyle w:val="ae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Определение видов организации деятельности учащи</w:t>
      </w:r>
      <w:r w:rsidR="003C5C09" w:rsidRPr="00377EAE">
        <w:rPr>
          <w:rFonts w:ascii="Times New Roman" w:hAnsi="Times New Roman" w:cs="Times New Roman"/>
        </w:rPr>
        <w:t xml:space="preserve">хся, направленных на достижение </w:t>
      </w:r>
      <w:r w:rsidRPr="00377EAE">
        <w:rPr>
          <w:rFonts w:ascii="Times New Roman" w:hAnsi="Times New Roman" w:cs="Times New Roman"/>
        </w:rPr>
        <w:t xml:space="preserve">личностных, </w:t>
      </w:r>
      <w:proofErr w:type="spellStart"/>
      <w:r w:rsidRPr="00377EAE">
        <w:rPr>
          <w:rFonts w:ascii="Times New Roman" w:hAnsi="Times New Roman" w:cs="Times New Roman"/>
        </w:rPr>
        <w:t>метапредметных</w:t>
      </w:r>
      <w:proofErr w:type="spellEnd"/>
      <w:r w:rsidRPr="00377EAE">
        <w:rPr>
          <w:rFonts w:ascii="Times New Roman" w:hAnsi="Times New Roman" w:cs="Times New Roman"/>
        </w:rPr>
        <w:t xml:space="preserve"> и предметных результатов освоения учебного курса.</w:t>
      </w:r>
    </w:p>
    <w:p w:rsidR="00377EAE" w:rsidRDefault="00601EDC" w:rsidP="00377EAE">
      <w:pPr>
        <w:pStyle w:val="ae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В основу реализации программы положены ценностные</w:t>
      </w:r>
      <w:r w:rsidR="003C5C09" w:rsidRPr="00377EAE">
        <w:rPr>
          <w:rFonts w:ascii="Times New Roman" w:hAnsi="Times New Roman" w:cs="Times New Roman"/>
        </w:rPr>
        <w:t xml:space="preserve"> ориентиры и воспитательные ре</w:t>
      </w:r>
      <w:r w:rsidRPr="00377EAE">
        <w:rPr>
          <w:rFonts w:ascii="Times New Roman" w:hAnsi="Times New Roman" w:cs="Times New Roman"/>
        </w:rPr>
        <w:t>зультаты.</w:t>
      </w:r>
    </w:p>
    <w:p w:rsidR="00377EAE" w:rsidRDefault="00601EDC" w:rsidP="00377EAE">
      <w:pPr>
        <w:pStyle w:val="ae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Ценностные ориентации организации деятельности предп</w:t>
      </w:r>
      <w:r w:rsidR="003C5C09" w:rsidRPr="00377EAE">
        <w:rPr>
          <w:rFonts w:ascii="Times New Roman" w:hAnsi="Times New Roman" w:cs="Times New Roman"/>
        </w:rPr>
        <w:t>олагают уровневую оценку в дос</w:t>
      </w:r>
      <w:r w:rsidRPr="00377EAE">
        <w:rPr>
          <w:rFonts w:ascii="Times New Roman" w:hAnsi="Times New Roman" w:cs="Times New Roman"/>
        </w:rPr>
        <w:t>тижении планируемых результатов.</w:t>
      </w:r>
    </w:p>
    <w:p w:rsidR="00377EAE" w:rsidRDefault="00601EDC" w:rsidP="00377EAE">
      <w:pPr>
        <w:pStyle w:val="ae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 xml:space="preserve">Достижения планируемых результатов отслеживаются в </w:t>
      </w:r>
      <w:r w:rsidR="003C5C09" w:rsidRPr="00377EAE">
        <w:rPr>
          <w:rFonts w:ascii="Times New Roman" w:hAnsi="Times New Roman" w:cs="Times New Roman"/>
        </w:rPr>
        <w:t>рамках внутренней системы оцен</w:t>
      </w:r>
      <w:r w:rsidRPr="00377EAE">
        <w:rPr>
          <w:rFonts w:ascii="Times New Roman" w:hAnsi="Times New Roman" w:cs="Times New Roman"/>
        </w:rPr>
        <w:t>ки: педагогом, администрацией, родителями.</w:t>
      </w:r>
    </w:p>
    <w:p w:rsidR="00601EDC" w:rsidRPr="00377EAE" w:rsidRDefault="00601EDC" w:rsidP="00377EAE">
      <w:pPr>
        <w:pStyle w:val="ae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При планировании содержания занятий прописаны в</w:t>
      </w:r>
      <w:r w:rsidR="003C5C09" w:rsidRPr="00377EAE">
        <w:rPr>
          <w:rFonts w:ascii="Times New Roman" w:hAnsi="Times New Roman" w:cs="Times New Roman"/>
        </w:rPr>
        <w:t xml:space="preserve">иды познавательной деятельности </w:t>
      </w:r>
      <w:r w:rsidRPr="00377EAE">
        <w:rPr>
          <w:rFonts w:ascii="Times New Roman" w:hAnsi="Times New Roman" w:cs="Times New Roman"/>
        </w:rPr>
        <w:t>учащихся по каждой теме.</w:t>
      </w:r>
    </w:p>
    <w:p w:rsidR="00277A70" w:rsidRPr="00377EAE" w:rsidRDefault="00277A70" w:rsidP="00377EAE">
      <w:pPr>
        <w:spacing w:line="276" w:lineRule="auto"/>
        <w:jc w:val="both"/>
        <w:rPr>
          <w:rFonts w:ascii="Times New Roman" w:hAnsi="Times New Roman" w:cs="Times New Roman"/>
        </w:rPr>
      </w:pPr>
    </w:p>
    <w:p w:rsidR="00277A70" w:rsidRPr="00377EAE" w:rsidRDefault="00277A70" w:rsidP="00277A70">
      <w:pPr>
        <w:spacing w:line="276" w:lineRule="auto"/>
        <w:ind w:firstLine="708"/>
        <w:jc w:val="center"/>
        <w:rPr>
          <w:rFonts w:ascii="Times New Roman" w:hAnsi="Times New Roman" w:cs="Times New Roman"/>
          <w:b/>
        </w:rPr>
      </w:pPr>
      <w:r w:rsidRPr="00377EAE">
        <w:rPr>
          <w:rFonts w:ascii="Times New Roman" w:hAnsi="Times New Roman" w:cs="Times New Roman"/>
          <w:b/>
        </w:rPr>
        <w:t>Общая характеристика учебного курса</w:t>
      </w:r>
    </w:p>
    <w:p w:rsidR="003C5C09" w:rsidRPr="00377EAE" w:rsidRDefault="003C5C09" w:rsidP="00944BB4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:rsidR="00943DC1" w:rsidRPr="00377EAE" w:rsidRDefault="003C5C09" w:rsidP="007817EB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  <w:i/>
        </w:rPr>
        <w:t>Цель:</w:t>
      </w:r>
      <w:r w:rsidRPr="00377EAE">
        <w:rPr>
          <w:rFonts w:ascii="Times New Roman" w:hAnsi="Times New Roman" w:cs="Times New Roman"/>
        </w:rPr>
        <w:t xml:space="preserve"> формирование учебно-познавательных мотивов у учащихся начальной школы, возможность испытать себя в приближенной к реальности игровой ситуации. Формирование целостного знания, потребности в творческой деятельности, развитие интеллектуальных и творческих возможностей ребенка.</w:t>
      </w:r>
    </w:p>
    <w:p w:rsidR="007817EB" w:rsidRPr="00377EAE" w:rsidRDefault="007817EB" w:rsidP="007817EB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:rsidR="003C5C09" w:rsidRPr="00377EAE" w:rsidRDefault="003C5C09" w:rsidP="00944BB4">
      <w:pPr>
        <w:spacing w:line="276" w:lineRule="auto"/>
        <w:ind w:firstLine="708"/>
        <w:jc w:val="both"/>
        <w:rPr>
          <w:rFonts w:ascii="Times New Roman" w:hAnsi="Times New Roman" w:cs="Times New Roman"/>
          <w:i/>
        </w:rPr>
      </w:pPr>
      <w:r w:rsidRPr="00377EAE">
        <w:rPr>
          <w:rFonts w:ascii="Times New Roman" w:hAnsi="Times New Roman" w:cs="Times New Roman"/>
          <w:i/>
        </w:rPr>
        <w:t>Задачи:</w:t>
      </w:r>
    </w:p>
    <w:p w:rsidR="003C5C09" w:rsidRPr="00377EAE" w:rsidRDefault="003C5C09" w:rsidP="00944BB4">
      <w:pPr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расширить представление детей о мире профессий;</w:t>
      </w:r>
    </w:p>
    <w:p w:rsidR="003C5C09" w:rsidRPr="00377EAE" w:rsidRDefault="003C5C09" w:rsidP="00944BB4">
      <w:pPr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научить детей исследовать свои способности применительно к рассматриваемой профессии;</w:t>
      </w:r>
    </w:p>
    <w:p w:rsidR="003C5C09" w:rsidRPr="00377EAE" w:rsidRDefault="003C5C09" w:rsidP="00944BB4">
      <w:pPr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развивать творческие способности детей;</w:t>
      </w:r>
    </w:p>
    <w:p w:rsidR="003C5C09" w:rsidRPr="00377EAE" w:rsidRDefault="003C5C09" w:rsidP="00944BB4">
      <w:pPr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развивать речевую деятельность;</w:t>
      </w:r>
    </w:p>
    <w:p w:rsidR="003C5C09" w:rsidRPr="00377EAE" w:rsidRDefault="003C5C09" w:rsidP="00944BB4">
      <w:pPr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приобщить детей к работе со справочной и энциклопедической литературой.</w:t>
      </w:r>
    </w:p>
    <w:p w:rsidR="00943DC1" w:rsidRPr="00377EAE" w:rsidRDefault="00943DC1" w:rsidP="00943DC1">
      <w:pPr>
        <w:spacing w:line="276" w:lineRule="auto"/>
        <w:ind w:left="284"/>
        <w:jc w:val="both"/>
        <w:rPr>
          <w:rFonts w:ascii="Times New Roman" w:hAnsi="Times New Roman" w:cs="Times New Roman"/>
        </w:rPr>
      </w:pPr>
    </w:p>
    <w:p w:rsidR="00277A70" w:rsidRPr="00377EAE" w:rsidRDefault="00277A70" w:rsidP="00377EAE">
      <w:pPr>
        <w:spacing w:line="276" w:lineRule="auto"/>
        <w:rPr>
          <w:rFonts w:ascii="Times New Roman" w:hAnsi="Times New Roman" w:cs="Times New Roman"/>
          <w:b/>
        </w:rPr>
      </w:pPr>
      <w:r w:rsidRPr="00377EAE">
        <w:rPr>
          <w:rFonts w:ascii="Times New Roman" w:hAnsi="Times New Roman" w:cs="Times New Roman"/>
          <w:b/>
        </w:rPr>
        <w:t>Особенности форм работы</w:t>
      </w:r>
    </w:p>
    <w:p w:rsidR="00277A70" w:rsidRPr="00377EAE" w:rsidRDefault="00277A70" w:rsidP="00944BB4">
      <w:pPr>
        <w:spacing w:line="276" w:lineRule="auto"/>
        <w:ind w:firstLine="708"/>
        <w:jc w:val="both"/>
        <w:rPr>
          <w:rFonts w:ascii="Times New Roman" w:hAnsi="Times New Roman" w:cs="Times New Roman"/>
          <w:b/>
        </w:rPr>
      </w:pPr>
    </w:p>
    <w:p w:rsidR="00B75DBB" w:rsidRPr="00377EAE" w:rsidRDefault="00B75DBB" w:rsidP="00944BB4">
      <w:pPr>
        <w:spacing w:line="276" w:lineRule="auto"/>
        <w:ind w:firstLine="708"/>
        <w:jc w:val="both"/>
        <w:rPr>
          <w:rFonts w:ascii="Times New Roman" w:hAnsi="Times New Roman" w:cs="Times New Roman"/>
          <w:i/>
        </w:rPr>
      </w:pPr>
      <w:r w:rsidRPr="00377EAE">
        <w:rPr>
          <w:rFonts w:ascii="Times New Roman" w:hAnsi="Times New Roman" w:cs="Times New Roman"/>
          <w:i/>
        </w:rPr>
        <w:t>Основной метод:</w:t>
      </w:r>
    </w:p>
    <w:p w:rsidR="00B75DBB" w:rsidRPr="00377EAE" w:rsidRDefault="00B75DBB" w:rsidP="00944BB4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 xml:space="preserve">Метод проблемного обучения, позволяющий путем создания проблемных </w:t>
      </w:r>
      <w:r w:rsidRPr="00377EAE">
        <w:rPr>
          <w:rFonts w:ascii="Times New Roman" w:hAnsi="Times New Roman" w:cs="Times New Roman"/>
        </w:rPr>
        <w:lastRenderedPageBreak/>
        <w:t xml:space="preserve">ситуаций, с помощью </w:t>
      </w:r>
      <w:r w:rsidR="00377EAE">
        <w:rPr>
          <w:rFonts w:ascii="Times New Roman" w:hAnsi="Times New Roman" w:cs="Times New Roman"/>
        </w:rPr>
        <w:t xml:space="preserve">информационных </w:t>
      </w:r>
      <w:proofErr w:type="spellStart"/>
      <w:r w:rsidR="00377EAE">
        <w:rPr>
          <w:rFonts w:ascii="Times New Roman" w:hAnsi="Times New Roman" w:cs="Times New Roman"/>
        </w:rPr>
        <w:t>в</w:t>
      </w:r>
      <w:r w:rsidRPr="00377EAE">
        <w:rPr>
          <w:rFonts w:ascii="Times New Roman" w:hAnsi="Times New Roman" w:cs="Times New Roman"/>
        </w:rPr>
        <w:t>просов</w:t>
      </w:r>
      <w:proofErr w:type="spellEnd"/>
      <w:r w:rsidRPr="00377EAE">
        <w:rPr>
          <w:rFonts w:ascii="Times New Roman" w:hAnsi="Times New Roman" w:cs="Times New Roman"/>
        </w:rPr>
        <w:t xml:space="preserve"> и гибкого их обсуждения повысить заинтересованность учащихся в тематике занятий. Так как каждое из занятий имеет тематическое наполнение, связанное с рассмотрением определенной профессии, учащиеся имеют возможность расширить свои представления о мире профессий, а также исследовать свои способности применительно к рассматриваемой профессии.</w:t>
      </w:r>
    </w:p>
    <w:p w:rsidR="00943DC1" w:rsidRPr="00377EAE" w:rsidRDefault="00943DC1" w:rsidP="00944BB4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:rsidR="00032270" w:rsidRPr="00377EAE" w:rsidRDefault="00032270" w:rsidP="00944BB4">
      <w:pPr>
        <w:spacing w:line="276" w:lineRule="auto"/>
        <w:ind w:firstLine="708"/>
        <w:jc w:val="both"/>
        <w:rPr>
          <w:rFonts w:ascii="Times New Roman" w:hAnsi="Times New Roman" w:cs="Times New Roman"/>
          <w:i/>
        </w:rPr>
      </w:pPr>
      <w:r w:rsidRPr="00377EAE">
        <w:rPr>
          <w:rFonts w:ascii="Times New Roman" w:hAnsi="Times New Roman" w:cs="Times New Roman"/>
          <w:i/>
        </w:rPr>
        <w:t>Формы и объем занятий:</w:t>
      </w:r>
    </w:p>
    <w:p w:rsidR="00032270" w:rsidRPr="00377EAE" w:rsidRDefault="00032270" w:rsidP="00944BB4">
      <w:pPr>
        <w:numPr>
          <w:ilvl w:val="0"/>
          <w:numId w:val="2"/>
        </w:numPr>
        <w:tabs>
          <w:tab w:val="left" w:pos="0"/>
          <w:tab w:val="left" w:pos="142"/>
        </w:tabs>
        <w:spacing w:line="276" w:lineRule="auto"/>
        <w:ind w:left="0" w:hanging="142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Игровая деятельность (высшие виды игры - игра с правилами: принятие и выполнение готовых правил, составление и следование коллективно-выработанным правилам; ролевая игра).</w:t>
      </w:r>
    </w:p>
    <w:p w:rsidR="00032270" w:rsidRPr="00377EAE" w:rsidRDefault="00032270" w:rsidP="00944BB4">
      <w:pPr>
        <w:numPr>
          <w:ilvl w:val="0"/>
          <w:numId w:val="2"/>
        </w:numPr>
        <w:tabs>
          <w:tab w:val="left" w:pos="0"/>
          <w:tab w:val="left" w:pos="142"/>
        </w:tabs>
        <w:spacing w:line="276" w:lineRule="auto"/>
        <w:ind w:left="0" w:hanging="142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Совместно-распределенная учебная деятельность (включенность в учебные коммуникации, парную и групповую работу).</w:t>
      </w:r>
    </w:p>
    <w:p w:rsidR="00032270" w:rsidRPr="00377EAE" w:rsidRDefault="00032270" w:rsidP="00944BB4">
      <w:pPr>
        <w:numPr>
          <w:ilvl w:val="0"/>
          <w:numId w:val="2"/>
        </w:numPr>
        <w:tabs>
          <w:tab w:val="left" w:pos="0"/>
          <w:tab w:val="left" w:pos="142"/>
        </w:tabs>
        <w:spacing w:line="276" w:lineRule="auto"/>
        <w:ind w:left="0" w:hanging="142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Творческая деятельность (художественное творчество, конструирование, составление мини-проектов).</w:t>
      </w:r>
    </w:p>
    <w:p w:rsidR="00032270" w:rsidRPr="00377EAE" w:rsidRDefault="00032270" w:rsidP="00944BB4">
      <w:pPr>
        <w:numPr>
          <w:ilvl w:val="0"/>
          <w:numId w:val="2"/>
        </w:numPr>
        <w:tabs>
          <w:tab w:val="left" w:pos="0"/>
          <w:tab w:val="left" w:pos="142"/>
        </w:tabs>
        <w:spacing w:line="276" w:lineRule="auto"/>
        <w:ind w:left="0" w:hanging="142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Трудовая деятельность (самообслуживание, участие в общественно-полезном труде).</w:t>
      </w:r>
    </w:p>
    <w:p w:rsidR="00032270" w:rsidRPr="00377EAE" w:rsidRDefault="00032270" w:rsidP="00944BB4">
      <w:pPr>
        <w:numPr>
          <w:ilvl w:val="0"/>
          <w:numId w:val="2"/>
        </w:numPr>
        <w:tabs>
          <w:tab w:val="left" w:pos="0"/>
          <w:tab w:val="left" w:pos="142"/>
        </w:tabs>
        <w:spacing w:line="276" w:lineRule="auto"/>
        <w:ind w:left="0" w:hanging="142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Спортивная деятельность (освоение основ физической культуры, знакомство с различными видами спорта, опыт участия в спортивных мероприятиях).</w:t>
      </w:r>
    </w:p>
    <w:p w:rsidR="00DC2F31" w:rsidRPr="00377EAE" w:rsidRDefault="00DC2F31" w:rsidP="00DC2F31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</w:p>
    <w:p w:rsidR="00DC2F31" w:rsidRPr="00377EAE" w:rsidRDefault="00DC2F31" w:rsidP="00DC2F31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377EAE">
        <w:rPr>
          <w:rFonts w:ascii="Times New Roman" w:eastAsia="Calibri" w:hAnsi="Times New Roman" w:cs="Times New Roman"/>
          <w:i/>
          <w:color w:val="auto"/>
          <w:lang w:eastAsia="en-US" w:bidi="ar-SA"/>
        </w:rPr>
        <w:t>Формы учета знаний, умений:</w:t>
      </w:r>
      <w:r w:rsidRPr="00377EAE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</w:t>
      </w:r>
      <w:r w:rsidRPr="00377EAE">
        <w:rPr>
          <w:rFonts w:ascii="Times New Roman" w:eastAsia="Calibri" w:hAnsi="Times New Roman" w:cs="Times New Roman"/>
          <w:color w:val="auto"/>
          <w:lang w:eastAsia="en-US" w:bidi="ar-SA"/>
        </w:rPr>
        <w:t>в процессе оценки достижения планируемых результатов будут использованы разнообразные методы и формы, взаимно дополняющие друг друга (тестовые материалы, проекты, творческие работы, самоанализ и самооценка, наблюдения).</w:t>
      </w:r>
    </w:p>
    <w:p w:rsidR="00E379E0" w:rsidRPr="00377EAE" w:rsidRDefault="00E379E0" w:rsidP="00944BB4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ab/>
      </w:r>
      <w:r w:rsidRPr="00377EAE">
        <w:rPr>
          <w:rFonts w:ascii="Times New Roman" w:hAnsi="Times New Roman" w:cs="Times New Roman"/>
        </w:rPr>
        <w:tab/>
        <w:t>Программа «В мире профессий» педагогически целесообразна, так как способствует более разностороннему раскрытию индивидуальных способностей ребенка, развитию у детей интереса к различным видам деятельности, желанию активно участвовать в практической деятельности, умению самостоятельно организовать свое свободное время. Познавательно-творческая внеурочная деятельность обогащает опыт коллективного взаимодействия школьников, что в своей совокупности дает</w:t>
      </w:r>
      <w:r w:rsidRPr="00377EAE">
        <w:rPr>
          <w:rFonts w:ascii="Times New Roman" w:hAnsi="Times New Roman" w:cs="Times New Roman"/>
        </w:rPr>
        <w:br/>
        <w:t>большой воспитательный эффект.</w:t>
      </w:r>
    </w:p>
    <w:p w:rsidR="00E379E0" w:rsidRPr="00377EAE" w:rsidRDefault="00E379E0" w:rsidP="00944BB4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ab/>
      </w:r>
      <w:r w:rsidRPr="00377EAE">
        <w:rPr>
          <w:rFonts w:ascii="Times New Roman" w:hAnsi="Times New Roman" w:cs="Times New Roman"/>
        </w:rPr>
        <w:tab/>
        <w:t>Программа «В мире профессий» рассчитана на любого ученика, независимо от его уровня интеллектуального развития и способностей. Программа согласуется с образовательными программами урочной деятельности по предметам «Технология», «Окружающий мир», «Изобразительное искусство», «Физическая культура», результаты освоения программы соответствуют требованиям ФГОС НОО.</w:t>
      </w:r>
    </w:p>
    <w:p w:rsidR="00277A70" w:rsidRDefault="00E379E0" w:rsidP="00944BB4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ab/>
      </w:r>
      <w:r w:rsidRPr="00377EAE">
        <w:rPr>
          <w:rFonts w:ascii="Times New Roman" w:hAnsi="Times New Roman" w:cs="Times New Roman"/>
        </w:rPr>
        <w:tab/>
        <w:t xml:space="preserve">Программа «В </w:t>
      </w:r>
      <w:r w:rsidR="00377EAE">
        <w:rPr>
          <w:rFonts w:ascii="Times New Roman" w:hAnsi="Times New Roman" w:cs="Times New Roman"/>
        </w:rPr>
        <w:t>мире профессий» рассчитана на 33 часа</w:t>
      </w:r>
      <w:r w:rsidRPr="00377EAE">
        <w:rPr>
          <w:rFonts w:ascii="Times New Roman" w:hAnsi="Times New Roman" w:cs="Times New Roman"/>
        </w:rPr>
        <w:t xml:space="preserve"> и предполагает проведение 1 занятия в неделю, которое состоит из теоретической и практической части. Срок реализации 1 год.</w:t>
      </w:r>
    </w:p>
    <w:p w:rsidR="00E24B88" w:rsidRPr="00377EAE" w:rsidRDefault="00E24B88" w:rsidP="00944BB4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</w:p>
    <w:p w:rsidR="00E24B88" w:rsidRPr="00377EAE" w:rsidRDefault="00E24B88" w:rsidP="00E24B88">
      <w:pPr>
        <w:tabs>
          <w:tab w:val="left" w:pos="0"/>
          <w:tab w:val="left" w:pos="142"/>
        </w:tabs>
        <w:spacing w:line="276" w:lineRule="auto"/>
        <w:jc w:val="center"/>
        <w:rPr>
          <w:rFonts w:ascii="Times New Roman" w:hAnsi="Times New Roman" w:cs="Times New Roman"/>
          <w:b/>
        </w:rPr>
      </w:pPr>
      <w:r w:rsidRPr="00377EAE">
        <w:rPr>
          <w:rFonts w:ascii="Times New Roman" w:hAnsi="Times New Roman" w:cs="Times New Roman"/>
          <w:b/>
        </w:rPr>
        <w:t>Формируемые универсальные учебные действия</w:t>
      </w:r>
    </w:p>
    <w:p w:rsidR="00E24B88" w:rsidRPr="00377EAE" w:rsidRDefault="00E24B88" w:rsidP="00E24B88">
      <w:pPr>
        <w:tabs>
          <w:tab w:val="left" w:pos="0"/>
          <w:tab w:val="left" w:pos="142"/>
        </w:tabs>
        <w:spacing w:line="276" w:lineRule="auto"/>
        <w:jc w:val="center"/>
        <w:rPr>
          <w:rFonts w:ascii="Times New Roman" w:hAnsi="Times New Roman" w:cs="Times New Roman"/>
          <w:b/>
        </w:rPr>
      </w:pPr>
    </w:p>
    <w:p w:rsidR="00E24B88" w:rsidRPr="00377EAE" w:rsidRDefault="00E24B88" w:rsidP="00E24B88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377EAE">
        <w:rPr>
          <w:rFonts w:ascii="Times New Roman" w:hAnsi="Times New Roman" w:cs="Times New Roman"/>
          <w:b/>
          <w:i/>
        </w:rPr>
        <w:tab/>
      </w:r>
      <w:r w:rsidRPr="00377EAE">
        <w:rPr>
          <w:rFonts w:ascii="Times New Roman" w:hAnsi="Times New Roman" w:cs="Times New Roman"/>
          <w:b/>
          <w:i/>
        </w:rPr>
        <w:tab/>
        <w:t>Личностные результаты:</w:t>
      </w:r>
    </w:p>
    <w:p w:rsidR="00E24B88" w:rsidRPr="00377EAE" w:rsidRDefault="00E24B88" w:rsidP="00E24B88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-овладение начальными сведениями об особенностях различных профессий, их происхождении и назначении;</w:t>
      </w:r>
    </w:p>
    <w:p w:rsidR="00E24B88" w:rsidRPr="00377EAE" w:rsidRDefault="00E24B88" w:rsidP="00E24B88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-формирование позитивного отношения школьника к базовым ценностям общества (человек, природа, мир, знания, труд, культура), ценностного отношения к социальной реальности в целом;</w:t>
      </w:r>
    </w:p>
    <w:p w:rsidR="00E24B88" w:rsidRPr="00377EAE" w:rsidRDefault="00E24B88" w:rsidP="00E24B88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lastRenderedPageBreak/>
        <w:t>-формирование коммуникативной, этической, социальной компетентности школьников.</w:t>
      </w:r>
    </w:p>
    <w:p w:rsidR="00E24B88" w:rsidRPr="00377EAE" w:rsidRDefault="00E24B88" w:rsidP="00E24B88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377EAE">
        <w:rPr>
          <w:rFonts w:ascii="Times New Roman" w:hAnsi="Times New Roman" w:cs="Times New Roman"/>
          <w:b/>
          <w:i/>
        </w:rPr>
        <w:tab/>
      </w:r>
      <w:r w:rsidRPr="00377EAE">
        <w:rPr>
          <w:rFonts w:ascii="Times New Roman" w:hAnsi="Times New Roman" w:cs="Times New Roman"/>
          <w:b/>
          <w:i/>
        </w:rPr>
        <w:tab/>
      </w:r>
      <w:proofErr w:type="spellStart"/>
      <w:r w:rsidRPr="00377EAE">
        <w:rPr>
          <w:rFonts w:ascii="Times New Roman" w:hAnsi="Times New Roman" w:cs="Times New Roman"/>
          <w:b/>
          <w:i/>
        </w:rPr>
        <w:t>Метапредметные</w:t>
      </w:r>
      <w:proofErr w:type="spellEnd"/>
      <w:r w:rsidRPr="00377EAE">
        <w:rPr>
          <w:rFonts w:ascii="Times New Roman" w:hAnsi="Times New Roman" w:cs="Times New Roman"/>
          <w:b/>
          <w:i/>
        </w:rPr>
        <w:t xml:space="preserve"> результаты:</w:t>
      </w:r>
    </w:p>
    <w:p w:rsidR="00E24B88" w:rsidRPr="00377EAE" w:rsidRDefault="00E24B88" w:rsidP="00E24B88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  <w:i/>
          <w:u w:val="single"/>
        </w:rPr>
      </w:pPr>
      <w:r w:rsidRPr="00377EAE">
        <w:rPr>
          <w:rFonts w:ascii="Times New Roman" w:hAnsi="Times New Roman" w:cs="Times New Roman"/>
          <w:i/>
          <w:u w:val="single"/>
        </w:rPr>
        <w:t>Регулятивные универсальные учебные действия:</w:t>
      </w:r>
    </w:p>
    <w:p w:rsidR="00E24B88" w:rsidRPr="00377EAE" w:rsidRDefault="00E24B88" w:rsidP="00E24B88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-предвосхищать результат;</w:t>
      </w:r>
    </w:p>
    <w:p w:rsidR="00E24B88" w:rsidRPr="00377EAE" w:rsidRDefault="00E24B88" w:rsidP="00E24B88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-адекватно воспринимать предложения учителей, товарищей, родителей и других людей по исправлению допущенных ошибок;</w:t>
      </w:r>
      <w:r w:rsidRPr="00377EAE">
        <w:rPr>
          <w:rFonts w:ascii="Times New Roman" w:hAnsi="Times New Roman" w:cs="Times New Roman"/>
        </w:rPr>
        <w:tab/>
      </w:r>
    </w:p>
    <w:p w:rsidR="00E24B88" w:rsidRPr="00377EAE" w:rsidRDefault="00E24B88" w:rsidP="00E24B88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 xml:space="preserve">-концентрация воли для преодоления интеллектуальных </w:t>
      </w:r>
      <w:proofErr w:type="gramStart"/>
      <w:r w:rsidRPr="00377EAE">
        <w:rPr>
          <w:rFonts w:ascii="Times New Roman" w:hAnsi="Times New Roman" w:cs="Times New Roman"/>
        </w:rPr>
        <w:t>затруднении</w:t>
      </w:r>
      <w:proofErr w:type="gramEnd"/>
      <w:r w:rsidRPr="00377EAE">
        <w:rPr>
          <w:rFonts w:ascii="Times New Roman" w:hAnsi="Times New Roman" w:cs="Times New Roman"/>
        </w:rPr>
        <w:t xml:space="preserve"> и физических препятствий;</w:t>
      </w:r>
    </w:p>
    <w:p w:rsidR="00E24B88" w:rsidRPr="00377EAE" w:rsidRDefault="00E24B88" w:rsidP="00E24B88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-стабилизация эмоционального состояния для решения различных задач.</w:t>
      </w:r>
    </w:p>
    <w:p w:rsidR="00E24B88" w:rsidRPr="00377EAE" w:rsidRDefault="00E24B88" w:rsidP="00E24B88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  <w:i/>
          <w:u w:val="single"/>
        </w:rPr>
      </w:pPr>
      <w:r w:rsidRPr="00377EAE">
        <w:rPr>
          <w:rFonts w:ascii="Times New Roman" w:hAnsi="Times New Roman" w:cs="Times New Roman"/>
          <w:i/>
          <w:u w:val="single"/>
        </w:rPr>
        <w:t>Коммуникативные универсальные учебные действия:</w:t>
      </w:r>
    </w:p>
    <w:p w:rsidR="00E24B88" w:rsidRPr="00377EAE" w:rsidRDefault="00E24B88" w:rsidP="00E24B88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-ставить вопросы; обращаться за помощью; формулировать свои затруднения;</w:t>
      </w:r>
    </w:p>
    <w:p w:rsidR="00E24B88" w:rsidRPr="00377EAE" w:rsidRDefault="00E24B88" w:rsidP="00E24B88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-предлагать помощь и сотрудничество;</w:t>
      </w:r>
    </w:p>
    <w:p w:rsidR="00E24B88" w:rsidRPr="00377EAE" w:rsidRDefault="00E24B88" w:rsidP="00E24B88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-определять цели, функции участников, способы взаимодействия;</w:t>
      </w:r>
    </w:p>
    <w:p w:rsidR="00E24B88" w:rsidRPr="00377EAE" w:rsidRDefault="00E24B88" w:rsidP="00E24B88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-договариваться о распределении функций и ролей в совместной деятельности;</w:t>
      </w:r>
    </w:p>
    <w:p w:rsidR="00E24B88" w:rsidRPr="00377EAE" w:rsidRDefault="00E24B88" w:rsidP="00E24B88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-формулировать собственное мнение и позицию;</w:t>
      </w:r>
    </w:p>
    <w:p w:rsidR="00E24B88" w:rsidRPr="00377EAE" w:rsidRDefault="00E24B88" w:rsidP="00E24B88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-координировать и принимать различные позиции во взаимодействии.</w:t>
      </w:r>
    </w:p>
    <w:p w:rsidR="00E24B88" w:rsidRPr="00377EAE" w:rsidRDefault="00E24B88" w:rsidP="00E24B88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  <w:i/>
          <w:u w:val="single"/>
        </w:rPr>
      </w:pPr>
      <w:r w:rsidRPr="00377EAE">
        <w:rPr>
          <w:rFonts w:ascii="Times New Roman" w:hAnsi="Times New Roman" w:cs="Times New Roman"/>
          <w:i/>
          <w:u w:val="single"/>
        </w:rPr>
        <w:t>Познавательные универсальные учебные действия:</w:t>
      </w:r>
    </w:p>
    <w:p w:rsidR="00E24B88" w:rsidRPr="00377EAE" w:rsidRDefault="00E24B88" w:rsidP="00E24B88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-ставить и формулировать проблемы;</w:t>
      </w:r>
    </w:p>
    <w:p w:rsidR="00E24B88" w:rsidRPr="00377EAE" w:rsidRDefault="00E24B88" w:rsidP="00E24B88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-осознанно и произвольно строить сообщения в устной и письменной форме, в том числе творческого и исследовательского характера;</w:t>
      </w:r>
    </w:p>
    <w:p w:rsidR="00E24B88" w:rsidRPr="00377EAE" w:rsidRDefault="00E24B88" w:rsidP="00E24B88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-узнавать, называть и определять объекты и явления окружающей действительности в соответствии с содержанием учебных предметов;</w:t>
      </w:r>
    </w:p>
    <w:p w:rsidR="00E24B88" w:rsidRPr="00377EAE" w:rsidRDefault="00E24B88" w:rsidP="00E24B88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-запись, фиксация информации об окружающем мире, в том числе с помощью ИКТ, заполнение предложенных схем с опорой на прочитанный текст;</w:t>
      </w:r>
    </w:p>
    <w:p w:rsidR="00E24B88" w:rsidRDefault="00E24B88" w:rsidP="00E24B88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</w:rPr>
        <w:t>-установление причинно-следственных связей.</w:t>
      </w:r>
    </w:p>
    <w:p w:rsidR="00951DD1" w:rsidRDefault="00951DD1" w:rsidP="00E24B88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</w:p>
    <w:p w:rsidR="00951DD1" w:rsidRPr="00377EAE" w:rsidRDefault="00951DD1" w:rsidP="00951DD1">
      <w:pPr>
        <w:rPr>
          <w:rFonts w:ascii="Times New Roman" w:hAnsi="Times New Roman" w:cs="Times New Roman"/>
        </w:rPr>
      </w:pPr>
    </w:p>
    <w:p w:rsidR="00951DD1" w:rsidRPr="00377EAE" w:rsidRDefault="00951DD1" w:rsidP="00951DD1">
      <w:pPr>
        <w:jc w:val="center"/>
        <w:rPr>
          <w:rFonts w:ascii="Times New Roman" w:hAnsi="Times New Roman" w:cs="Times New Roman"/>
          <w:b/>
        </w:rPr>
      </w:pPr>
      <w:r w:rsidRPr="00377EAE">
        <w:rPr>
          <w:rFonts w:ascii="Times New Roman" w:hAnsi="Times New Roman" w:cs="Times New Roman"/>
          <w:b/>
        </w:rPr>
        <w:t>Содержание программы</w:t>
      </w:r>
    </w:p>
    <w:p w:rsidR="00951DD1" w:rsidRPr="00377EAE" w:rsidRDefault="00951DD1" w:rsidP="00951DD1">
      <w:pPr>
        <w:jc w:val="center"/>
        <w:rPr>
          <w:rFonts w:ascii="Times New Roman" w:hAnsi="Times New Roman" w:cs="Times New Roman"/>
        </w:rPr>
      </w:pP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8"/>
        <w:gridCol w:w="2608"/>
        <w:gridCol w:w="3832"/>
        <w:gridCol w:w="2883"/>
      </w:tblGrid>
      <w:tr w:rsidR="00951DD1" w:rsidRPr="00377EAE" w:rsidTr="00951DD1">
        <w:tc>
          <w:tcPr>
            <w:tcW w:w="458" w:type="dxa"/>
            <w:shd w:val="clear" w:color="auto" w:fill="auto"/>
          </w:tcPr>
          <w:p w:rsidR="00951DD1" w:rsidRPr="00377EAE" w:rsidRDefault="00951DD1" w:rsidP="003070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51DD1" w:rsidRPr="00377EAE" w:rsidRDefault="00951DD1" w:rsidP="003070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7EAE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608" w:type="dxa"/>
            <w:shd w:val="clear" w:color="auto" w:fill="auto"/>
          </w:tcPr>
          <w:p w:rsidR="00951DD1" w:rsidRPr="00377EAE" w:rsidRDefault="00951DD1" w:rsidP="003070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51DD1" w:rsidRPr="00377EAE" w:rsidRDefault="00951DD1" w:rsidP="003070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7EAE">
              <w:rPr>
                <w:rFonts w:ascii="Times New Roman" w:hAnsi="Times New Roman" w:cs="Times New Roman"/>
                <w:b/>
              </w:rPr>
              <w:t>Раздел/Тема</w:t>
            </w:r>
          </w:p>
        </w:tc>
        <w:tc>
          <w:tcPr>
            <w:tcW w:w="3832" w:type="dxa"/>
            <w:shd w:val="clear" w:color="auto" w:fill="auto"/>
          </w:tcPr>
          <w:p w:rsidR="00951DD1" w:rsidRPr="00377EAE" w:rsidRDefault="00951DD1" w:rsidP="003070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51DD1" w:rsidRPr="00377EAE" w:rsidRDefault="00951DD1" w:rsidP="003070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7EAE">
              <w:rPr>
                <w:rFonts w:ascii="Times New Roman" w:hAnsi="Times New Roman" w:cs="Times New Roman"/>
                <w:b/>
              </w:rPr>
              <w:t>Теория</w:t>
            </w:r>
          </w:p>
        </w:tc>
        <w:tc>
          <w:tcPr>
            <w:tcW w:w="2883" w:type="dxa"/>
            <w:shd w:val="clear" w:color="auto" w:fill="auto"/>
          </w:tcPr>
          <w:p w:rsidR="00951DD1" w:rsidRPr="00377EAE" w:rsidRDefault="00951DD1" w:rsidP="003070A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7EAE">
              <w:rPr>
                <w:rFonts w:ascii="Times New Roman" w:hAnsi="Times New Roman" w:cs="Times New Roman"/>
                <w:b/>
              </w:rPr>
              <w:t>Практические действия или трудовые операции (примерные)</w:t>
            </w:r>
          </w:p>
        </w:tc>
      </w:tr>
      <w:tr w:rsidR="00951DD1" w:rsidRPr="00377EAE" w:rsidTr="00951DD1">
        <w:tc>
          <w:tcPr>
            <w:tcW w:w="458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8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Введение в мир профессий</w:t>
            </w:r>
          </w:p>
        </w:tc>
        <w:tc>
          <w:tcPr>
            <w:tcW w:w="3832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Беседа с презентацией «Профессии вокруг нас»</w:t>
            </w:r>
          </w:p>
        </w:tc>
        <w:tc>
          <w:tcPr>
            <w:tcW w:w="2883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Составление кроссворда «Профессии</w:t>
            </w:r>
            <w:r w:rsidRPr="00377EAE">
              <w:rPr>
                <w:rFonts w:ascii="Times New Roman" w:hAnsi="Times New Roman" w:cs="Times New Roman"/>
              </w:rPr>
              <w:br/>
              <w:t>наших родителей».</w:t>
            </w: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Аппликация «Профессии» (работа в</w:t>
            </w:r>
            <w:r w:rsidRPr="00377EAE">
              <w:rPr>
                <w:rFonts w:ascii="Times New Roman" w:hAnsi="Times New Roman" w:cs="Times New Roman"/>
              </w:rPr>
              <w:br/>
              <w:t>группах)</w:t>
            </w:r>
          </w:p>
        </w:tc>
      </w:tr>
      <w:tr w:rsidR="00951DD1" w:rsidRPr="00377EAE" w:rsidTr="00951DD1">
        <w:tc>
          <w:tcPr>
            <w:tcW w:w="458" w:type="dxa"/>
            <w:vMerge w:val="restart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23" w:type="dxa"/>
            <w:gridSpan w:val="3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  <w:b/>
              </w:rPr>
              <w:t>«Человек - человек»</w:t>
            </w:r>
          </w:p>
        </w:tc>
      </w:tr>
      <w:tr w:rsidR="00951DD1" w:rsidRPr="00377EAE" w:rsidTr="00951DD1">
        <w:tc>
          <w:tcPr>
            <w:tcW w:w="458" w:type="dxa"/>
            <w:vMerge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Профессия - следователь</w:t>
            </w:r>
          </w:p>
        </w:tc>
        <w:tc>
          <w:tcPr>
            <w:tcW w:w="3832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Получение информации</w:t>
            </w:r>
            <w:r w:rsidRPr="00377EAE">
              <w:rPr>
                <w:rFonts w:ascii="Times New Roman" w:hAnsi="Times New Roman" w:cs="Times New Roman"/>
              </w:rPr>
              <w:br/>
              <w:t>через интернет о профессии следователя, его</w:t>
            </w:r>
            <w:r w:rsidRPr="00377EAE">
              <w:rPr>
                <w:rFonts w:ascii="Times New Roman" w:hAnsi="Times New Roman" w:cs="Times New Roman"/>
              </w:rPr>
              <w:br/>
              <w:t>необходимых профессиональных качествах</w:t>
            </w:r>
          </w:p>
        </w:tc>
        <w:tc>
          <w:tcPr>
            <w:tcW w:w="2883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Сюжетная игра «Найди по описанию»</w:t>
            </w:r>
          </w:p>
        </w:tc>
      </w:tr>
      <w:tr w:rsidR="00951DD1" w:rsidRPr="00377EAE" w:rsidTr="00951DD1">
        <w:tc>
          <w:tcPr>
            <w:tcW w:w="458" w:type="dxa"/>
            <w:vMerge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Профессия - врач</w:t>
            </w:r>
          </w:p>
        </w:tc>
        <w:tc>
          <w:tcPr>
            <w:tcW w:w="3832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Использование информации из дополнительных источников «Врачи»</w:t>
            </w:r>
          </w:p>
        </w:tc>
        <w:tc>
          <w:tcPr>
            <w:tcW w:w="2883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Изготовление книжки-малышки</w:t>
            </w:r>
          </w:p>
        </w:tc>
      </w:tr>
      <w:tr w:rsidR="00951DD1" w:rsidRPr="00377EAE" w:rsidTr="00951DD1">
        <w:tc>
          <w:tcPr>
            <w:tcW w:w="458" w:type="dxa"/>
            <w:vMerge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 xml:space="preserve">Профессия - </w:t>
            </w:r>
            <w:r w:rsidRPr="00377EAE">
              <w:rPr>
                <w:rFonts w:ascii="Times New Roman" w:hAnsi="Times New Roman" w:cs="Times New Roman"/>
              </w:rPr>
              <w:lastRenderedPageBreak/>
              <w:t>парикмахер</w:t>
            </w:r>
          </w:p>
        </w:tc>
        <w:tc>
          <w:tcPr>
            <w:tcW w:w="3832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lastRenderedPageBreak/>
              <w:t>Беседа с презентацией</w:t>
            </w:r>
          </w:p>
        </w:tc>
        <w:tc>
          <w:tcPr>
            <w:tcW w:w="2883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 xml:space="preserve">Экскурсия в Салон </w:t>
            </w:r>
            <w:r w:rsidRPr="00377EAE">
              <w:rPr>
                <w:rFonts w:ascii="Times New Roman" w:hAnsi="Times New Roman" w:cs="Times New Roman"/>
              </w:rPr>
              <w:lastRenderedPageBreak/>
              <w:t>красоты.</w:t>
            </w:r>
            <w:r w:rsidRPr="00377EAE">
              <w:rPr>
                <w:rFonts w:ascii="Times New Roman" w:hAnsi="Times New Roman" w:cs="Times New Roman"/>
              </w:rPr>
              <w:br/>
              <w:t>Аппликация «Прически»</w:t>
            </w:r>
          </w:p>
        </w:tc>
      </w:tr>
      <w:tr w:rsidR="00951DD1" w:rsidRPr="00377EAE" w:rsidTr="00951DD1">
        <w:tc>
          <w:tcPr>
            <w:tcW w:w="458" w:type="dxa"/>
            <w:vMerge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Профессия - юрист</w:t>
            </w:r>
          </w:p>
        </w:tc>
        <w:tc>
          <w:tcPr>
            <w:tcW w:w="3832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Короткая информационная справка о профессии юриста, его качествах</w:t>
            </w:r>
          </w:p>
        </w:tc>
        <w:tc>
          <w:tcPr>
            <w:tcW w:w="2883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Составление и разгадывание ребусов</w:t>
            </w:r>
          </w:p>
        </w:tc>
      </w:tr>
      <w:tr w:rsidR="00951DD1" w:rsidRPr="00377EAE" w:rsidTr="00951DD1">
        <w:tc>
          <w:tcPr>
            <w:tcW w:w="458" w:type="dxa"/>
            <w:vMerge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Профессия - продавец</w:t>
            </w:r>
          </w:p>
        </w:tc>
        <w:tc>
          <w:tcPr>
            <w:tcW w:w="3832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Беседа с презентацией</w:t>
            </w:r>
          </w:p>
        </w:tc>
        <w:tc>
          <w:tcPr>
            <w:tcW w:w="2883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  <w:lang w:bidi="en-US"/>
              </w:rPr>
              <w:t>Игра</w:t>
            </w:r>
            <w:r w:rsidRPr="00377EAE">
              <w:rPr>
                <w:rFonts w:ascii="Times New Roman" w:hAnsi="Times New Roman" w:cs="Times New Roman"/>
              </w:rPr>
              <w:t xml:space="preserve"> «Магазин» (работа в группах)</w:t>
            </w:r>
          </w:p>
        </w:tc>
      </w:tr>
      <w:tr w:rsidR="00951DD1" w:rsidRPr="00377EAE" w:rsidTr="00951DD1">
        <w:tc>
          <w:tcPr>
            <w:tcW w:w="458" w:type="dxa"/>
            <w:vMerge w:val="restart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23" w:type="dxa"/>
            <w:gridSpan w:val="3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  <w:b/>
              </w:rPr>
              <w:t>«Человек - техника»</w:t>
            </w:r>
          </w:p>
        </w:tc>
      </w:tr>
      <w:tr w:rsidR="00951DD1" w:rsidRPr="00377EAE" w:rsidTr="00951DD1">
        <w:tc>
          <w:tcPr>
            <w:tcW w:w="458" w:type="dxa"/>
            <w:vMerge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Профессия - водитель</w:t>
            </w:r>
          </w:p>
        </w:tc>
        <w:tc>
          <w:tcPr>
            <w:tcW w:w="3832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Информация из справочника «Что такое? Кто такой?»</w:t>
            </w:r>
          </w:p>
        </w:tc>
        <w:tc>
          <w:tcPr>
            <w:tcW w:w="2883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Проект «Макет светофора»,</w:t>
            </w:r>
            <w:r w:rsidRPr="00377EAE">
              <w:rPr>
                <w:rFonts w:ascii="Times New Roman" w:hAnsi="Times New Roman" w:cs="Times New Roman"/>
              </w:rPr>
              <w:br/>
              <w:t>«Транспорт»</w:t>
            </w:r>
          </w:p>
        </w:tc>
      </w:tr>
      <w:tr w:rsidR="00951DD1" w:rsidRPr="00377EAE" w:rsidTr="00951DD1">
        <w:tc>
          <w:tcPr>
            <w:tcW w:w="458" w:type="dxa"/>
            <w:vMerge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Профессия - строитель</w:t>
            </w:r>
          </w:p>
        </w:tc>
        <w:tc>
          <w:tcPr>
            <w:tcW w:w="3832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Историческая справка.</w:t>
            </w:r>
            <w:r w:rsidRPr="00377EAE">
              <w:rPr>
                <w:rFonts w:ascii="Times New Roman" w:hAnsi="Times New Roman" w:cs="Times New Roman"/>
              </w:rPr>
              <w:br/>
              <w:t>Беседа о профессии</w:t>
            </w:r>
            <w:r w:rsidRPr="00377EAE">
              <w:rPr>
                <w:rFonts w:ascii="Times New Roman" w:hAnsi="Times New Roman" w:cs="Times New Roman"/>
              </w:rPr>
              <w:br/>
              <w:t>строителя</w:t>
            </w:r>
          </w:p>
        </w:tc>
        <w:tc>
          <w:tcPr>
            <w:tcW w:w="2883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Лепка дома из кирпичиков</w:t>
            </w:r>
            <w:r w:rsidRPr="00377EAE">
              <w:rPr>
                <w:rFonts w:ascii="Times New Roman" w:hAnsi="Times New Roman" w:cs="Times New Roman"/>
              </w:rPr>
              <w:br/>
              <w:t>(пластилин)</w:t>
            </w:r>
          </w:p>
        </w:tc>
      </w:tr>
      <w:tr w:rsidR="00951DD1" w:rsidRPr="00377EAE" w:rsidTr="00951DD1">
        <w:tc>
          <w:tcPr>
            <w:tcW w:w="458" w:type="dxa"/>
            <w:vMerge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Профессия - инженер</w:t>
            </w:r>
          </w:p>
        </w:tc>
        <w:tc>
          <w:tcPr>
            <w:tcW w:w="3832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Беседа с презентацией</w:t>
            </w:r>
          </w:p>
        </w:tc>
        <w:tc>
          <w:tcPr>
            <w:tcW w:w="2883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Сборка моделей станков из деталей</w:t>
            </w:r>
            <w:r w:rsidRPr="00377EAE">
              <w:rPr>
                <w:rFonts w:ascii="Times New Roman" w:hAnsi="Times New Roman" w:cs="Times New Roman"/>
              </w:rPr>
              <w:br/>
              <w:t>конструктора</w:t>
            </w:r>
          </w:p>
        </w:tc>
      </w:tr>
      <w:tr w:rsidR="00951DD1" w:rsidRPr="00377EAE" w:rsidTr="00951DD1">
        <w:tc>
          <w:tcPr>
            <w:tcW w:w="458" w:type="dxa"/>
            <w:vMerge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Профессия - программист</w:t>
            </w:r>
          </w:p>
        </w:tc>
        <w:tc>
          <w:tcPr>
            <w:tcW w:w="3832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Экскурсия в кабинет</w:t>
            </w:r>
            <w:r w:rsidRPr="00377EAE">
              <w:rPr>
                <w:rFonts w:ascii="Times New Roman" w:hAnsi="Times New Roman" w:cs="Times New Roman"/>
              </w:rPr>
              <w:br/>
              <w:t>информатики или в мобильный класс «Компьютер как современное достижение науки»</w:t>
            </w:r>
          </w:p>
        </w:tc>
        <w:tc>
          <w:tcPr>
            <w:tcW w:w="2883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Работа на компьютере</w:t>
            </w:r>
            <w:r w:rsidRPr="00377EAE">
              <w:rPr>
                <w:rFonts w:ascii="Times New Roman" w:hAnsi="Times New Roman" w:cs="Times New Roman"/>
              </w:rPr>
              <w:br/>
              <w:t>(тема «Интернет»)</w:t>
            </w:r>
          </w:p>
        </w:tc>
      </w:tr>
      <w:tr w:rsidR="00951DD1" w:rsidRPr="00377EAE" w:rsidTr="00951DD1">
        <w:tc>
          <w:tcPr>
            <w:tcW w:w="458" w:type="dxa"/>
            <w:vMerge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Профессия - повар</w:t>
            </w:r>
          </w:p>
        </w:tc>
        <w:tc>
          <w:tcPr>
            <w:tcW w:w="3832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Беседа с работником</w:t>
            </w:r>
            <w:r w:rsidRPr="00377EAE">
              <w:rPr>
                <w:rFonts w:ascii="Times New Roman" w:hAnsi="Times New Roman" w:cs="Times New Roman"/>
              </w:rPr>
              <w:br/>
              <w:t>школьной столовой о «секретах» данной профессии.</w:t>
            </w: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Правила этикета</w:t>
            </w:r>
          </w:p>
        </w:tc>
        <w:tc>
          <w:tcPr>
            <w:tcW w:w="2883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Сюжетная игра «Накрываем на стол»</w:t>
            </w:r>
            <w:r w:rsidRPr="00377EAE">
              <w:rPr>
                <w:rFonts w:ascii="Times New Roman" w:hAnsi="Times New Roman" w:cs="Times New Roman"/>
              </w:rPr>
              <w:br/>
              <w:t xml:space="preserve">Составление рецепта (работа в группах). </w:t>
            </w:r>
          </w:p>
        </w:tc>
      </w:tr>
      <w:tr w:rsidR="00951DD1" w:rsidRPr="00377EAE" w:rsidTr="00951DD1">
        <w:tc>
          <w:tcPr>
            <w:tcW w:w="458" w:type="dxa"/>
            <w:vMerge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Профессия - портной</w:t>
            </w:r>
          </w:p>
        </w:tc>
        <w:tc>
          <w:tcPr>
            <w:tcW w:w="3832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Посещение выставки в</w:t>
            </w:r>
            <w:r w:rsidRPr="00377EAE">
              <w:rPr>
                <w:rFonts w:ascii="Times New Roman" w:hAnsi="Times New Roman" w:cs="Times New Roman"/>
              </w:rPr>
              <w:br/>
              <w:t>школьном кабинете</w:t>
            </w:r>
            <w:r w:rsidRPr="00377EAE">
              <w:rPr>
                <w:rFonts w:ascii="Times New Roman" w:hAnsi="Times New Roman" w:cs="Times New Roman"/>
              </w:rPr>
              <w:br/>
              <w:t>технологии</w:t>
            </w:r>
          </w:p>
        </w:tc>
        <w:tc>
          <w:tcPr>
            <w:tcW w:w="2883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Моделирование одежды из бумаги и</w:t>
            </w:r>
            <w:r w:rsidRPr="00377EAE">
              <w:rPr>
                <w:rFonts w:ascii="Times New Roman" w:hAnsi="Times New Roman" w:cs="Times New Roman"/>
              </w:rPr>
              <w:br/>
              <w:t>ткани</w:t>
            </w:r>
          </w:p>
        </w:tc>
      </w:tr>
      <w:tr w:rsidR="00951DD1" w:rsidRPr="00377EAE" w:rsidTr="00951DD1">
        <w:tc>
          <w:tcPr>
            <w:tcW w:w="458" w:type="dxa"/>
            <w:vMerge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Профессия - космонавт</w:t>
            </w:r>
          </w:p>
        </w:tc>
        <w:tc>
          <w:tcPr>
            <w:tcW w:w="3832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Презентация «Космос»</w:t>
            </w:r>
          </w:p>
        </w:tc>
        <w:tc>
          <w:tcPr>
            <w:tcW w:w="2883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Конструктор. Модель ракеты</w:t>
            </w:r>
          </w:p>
        </w:tc>
      </w:tr>
      <w:tr w:rsidR="00951DD1" w:rsidRPr="00377EAE" w:rsidTr="00951DD1">
        <w:tc>
          <w:tcPr>
            <w:tcW w:w="458" w:type="dxa"/>
            <w:vMerge w:val="restart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23" w:type="dxa"/>
            <w:gridSpan w:val="3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  <w:b/>
              </w:rPr>
              <w:t>«Человек – художественный образ»</w:t>
            </w:r>
          </w:p>
        </w:tc>
      </w:tr>
      <w:tr w:rsidR="00951DD1" w:rsidRPr="00377EAE" w:rsidTr="00951DD1">
        <w:tc>
          <w:tcPr>
            <w:tcW w:w="458" w:type="dxa"/>
            <w:vMerge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Профессия - писатель</w:t>
            </w:r>
          </w:p>
        </w:tc>
        <w:tc>
          <w:tcPr>
            <w:tcW w:w="3832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Использование информации из дополнительных источников о профессии писателя, о его</w:t>
            </w:r>
            <w:r w:rsidRPr="00377EAE">
              <w:rPr>
                <w:rFonts w:ascii="Times New Roman" w:hAnsi="Times New Roman" w:cs="Times New Roman"/>
              </w:rPr>
              <w:br/>
              <w:t>необходимых качествах</w:t>
            </w: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Почему мне нравится профессия</w:t>
            </w: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</w:tc>
      </w:tr>
      <w:tr w:rsidR="00951DD1" w:rsidRPr="00377EAE" w:rsidTr="00951DD1">
        <w:tc>
          <w:tcPr>
            <w:tcW w:w="458" w:type="dxa"/>
            <w:vMerge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Профессия - актер</w:t>
            </w:r>
          </w:p>
        </w:tc>
        <w:tc>
          <w:tcPr>
            <w:tcW w:w="3832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Личные наблюдения из</w:t>
            </w:r>
            <w:r w:rsidRPr="00377EAE">
              <w:rPr>
                <w:rFonts w:ascii="Times New Roman" w:hAnsi="Times New Roman" w:cs="Times New Roman"/>
              </w:rPr>
              <w:br/>
              <w:t>просмотра фильмов, концертов, спектаклей</w:t>
            </w:r>
          </w:p>
        </w:tc>
        <w:tc>
          <w:tcPr>
            <w:tcW w:w="2883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Мини-спектакль</w:t>
            </w:r>
          </w:p>
        </w:tc>
      </w:tr>
      <w:tr w:rsidR="00951DD1" w:rsidRPr="00377EAE" w:rsidTr="00951DD1">
        <w:tc>
          <w:tcPr>
            <w:tcW w:w="458" w:type="dxa"/>
            <w:vMerge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Профессия - фотограф</w:t>
            </w:r>
          </w:p>
        </w:tc>
        <w:tc>
          <w:tcPr>
            <w:tcW w:w="3832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Беседа с презентацией</w:t>
            </w:r>
          </w:p>
        </w:tc>
        <w:tc>
          <w:tcPr>
            <w:tcW w:w="2883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Составление презентации</w:t>
            </w:r>
          </w:p>
        </w:tc>
      </w:tr>
      <w:tr w:rsidR="00951DD1" w:rsidRPr="00377EAE" w:rsidTr="00951DD1">
        <w:tc>
          <w:tcPr>
            <w:tcW w:w="458" w:type="dxa"/>
            <w:vMerge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Профессия - архитектор</w:t>
            </w:r>
          </w:p>
        </w:tc>
        <w:tc>
          <w:tcPr>
            <w:tcW w:w="3832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Информация из дополнительной литературы</w:t>
            </w:r>
          </w:p>
        </w:tc>
        <w:tc>
          <w:tcPr>
            <w:tcW w:w="2883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Проект. «Мое село. Мой дом»</w:t>
            </w:r>
          </w:p>
        </w:tc>
      </w:tr>
      <w:tr w:rsidR="00951DD1" w:rsidRPr="00377EAE" w:rsidTr="00951DD1">
        <w:tc>
          <w:tcPr>
            <w:tcW w:w="458" w:type="dxa"/>
            <w:vMerge w:val="restart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23" w:type="dxa"/>
            <w:gridSpan w:val="3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  <w:b/>
              </w:rPr>
              <w:t>«Человек – знаковая система»</w:t>
            </w:r>
          </w:p>
        </w:tc>
      </w:tr>
      <w:tr w:rsidR="00951DD1" w:rsidRPr="00377EAE" w:rsidTr="00951DD1">
        <w:tc>
          <w:tcPr>
            <w:tcW w:w="458" w:type="dxa"/>
            <w:vMerge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Профессия - бухгалтер</w:t>
            </w:r>
          </w:p>
        </w:tc>
        <w:tc>
          <w:tcPr>
            <w:tcW w:w="3832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 xml:space="preserve">Беседа </w:t>
            </w:r>
            <w:proofErr w:type="gramStart"/>
            <w:r w:rsidRPr="00377EAE">
              <w:rPr>
                <w:rFonts w:ascii="Times New Roman" w:hAnsi="Times New Roman" w:cs="Times New Roman"/>
              </w:rPr>
              <w:t>с</w:t>
            </w:r>
            <w:proofErr w:type="gramEnd"/>
            <w:r w:rsidRPr="00377EAE">
              <w:rPr>
                <w:rFonts w:ascii="Times New Roman" w:hAnsi="Times New Roman" w:cs="Times New Roman"/>
              </w:rPr>
              <w:t xml:space="preserve"> школьным</w:t>
            </w:r>
            <w:r w:rsidRPr="00377EAE">
              <w:rPr>
                <w:rFonts w:ascii="Times New Roman" w:hAnsi="Times New Roman" w:cs="Times New Roman"/>
              </w:rPr>
              <w:br/>
              <w:t>бухгалтером о данной</w:t>
            </w:r>
            <w:r w:rsidRPr="00377EAE">
              <w:rPr>
                <w:rFonts w:ascii="Times New Roman" w:hAnsi="Times New Roman" w:cs="Times New Roman"/>
              </w:rPr>
              <w:br/>
              <w:t>профессии, о необходимых качествах</w:t>
            </w:r>
          </w:p>
        </w:tc>
        <w:tc>
          <w:tcPr>
            <w:tcW w:w="2883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Сюжетная игра «Семейный бюджет»</w:t>
            </w:r>
          </w:p>
        </w:tc>
      </w:tr>
      <w:tr w:rsidR="00951DD1" w:rsidRPr="00377EAE" w:rsidTr="00951DD1">
        <w:tc>
          <w:tcPr>
            <w:tcW w:w="458" w:type="dxa"/>
            <w:vMerge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Профессия - журналист</w:t>
            </w:r>
          </w:p>
        </w:tc>
        <w:tc>
          <w:tcPr>
            <w:tcW w:w="3832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Презентация</w:t>
            </w: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«Журналисты»</w:t>
            </w:r>
          </w:p>
        </w:tc>
        <w:tc>
          <w:tcPr>
            <w:tcW w:w="2883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Заметка в классную газету.</w:t>
            </w: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</w:tc>
      </w:tr>
      <w:tr w:rsidR="00951DD1" w:rsidRPr="00377EAE" w:rsidTr="00951DD1">
        <w:tc>
          <w:tcPr>
            <w:tcW w:w="458" w:type="dxa"/>
            <w:vMerge w:val="restart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23" w:type="dxa"/>
            <w:gridSpan w:val="3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  <w:b/>
              </w:rPr>
              <w:lastRenderedPageBreak/>
              <w:t>«Человек – природа»</w:t>
            </w:r>
          </w:p>
        </w:tc>
      </w:tr>
      <w:tr w:rsidR="00951DD1" w:rsidRPr="00377EAE" w:rsidTr="00951DD1">
        <w:tc>
          <w:tcPr>
            <w:tcW w:w="458" w:type="dxa"/>
            <w:vMerge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Профессия - биолог</w:t>
            </w:r>
          </w:p>
        </w:tc>
        <w:tc>
          <w:tcPr>
            <w:tcW w:w="3832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Экскурсия в школьный</w:t>
            </w:r>
            <w:r w:rsidRPr="00377EAE">
              <w:rPr>
                <w:rFonts w:ascii="Times New Roman" w:hAnsi="Times New Roman" w:cs="Times New Roman"/>
              </w:rPr>
              <w:br/>
              <w:t>кабинет биологии</w:t>
            </w:r>
          </w:p>
        </w:tc>
        <w:tc>
          <w:tcPr>
            <w:tcW w:w="2883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Рисование восковыми мелками и</w:t>
            </w:r>
            <w:r w:rsidRPr="00377EAE">
              <w:rPr>
                <w:rFonts w:ascii="Times New Roman" w:hAnsi="Times New Roman" w:cs="Times New Roman"/>
              </w:rPr>
              <w:br/>
              <w:t>лепка из пластилина</w:t>
            </w:r>
            <w:r w:rsidRPr="00377EAE">
              <w:rPr>
                <w:rFonts w:ascii="Times New Roman" w:hAnsi="Times New Roman" w:cs="Times New Roman"/>
              </w:rPr>
              <w:br/>
              <w:t>животных и растений</w:t>
            </w:r>
          </w:p>
        </w:tc>
      </w:tr>
      <w:tr w:rsidR="00951DD1" w:rsidRPr="00377EAE" w:rsidTr="00951DD1">
        <w:tc>
          <w:tcPr>
            <w:tcW w:w="458" w:type="dxa"/>
            <w:vMerge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Профессия - агроном</w:t>
            </w:r>
          </w:p>
        </w:tc>
        <w:tc>
          <w:tcPr>
            <w:tcW w:w="3832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Роль растений в жизни</w:t>
            </w:r>
            <w:r w:rsidRPr="00377EAE">
              <w:rPr>
                <w:rFonts w:ascii="Times New Roman" w:hAnsi="Times New Roman" w:cs="Times New Roman"/>
              </w:rPr>
              <w:br/>
              <w:t>человека. Презентация «Они с нами рядом»</w:t>
            </w:r>
          </w:p>
        </w:tc>
        <w:tc>
          <w:tcPr>
            <w:tcW w:w="2883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Уход (полив, рыхление, посадка) комнатных растений.</w:t>
            </w:r>
            <w:r w:rsidRPr="00377EAE">
              <w:rPr>
                <w:rFonts w:ascii="Times New Roman" w:hAnsi="Times New Roman" w:cs="Times New Roman"/>
              </w:rPr>
              <w:br/>
              <w:t>Составление памятки по уходу за комнатными растениями</w:t>
            </w:r>
          </w:p>
        </w:tc>
      </w:tr>
      <w:tr w:rsidR="00951DD1" w:rsidRPr="00377EAE" w:rsidTr="00951DD1">
        <w:tc>
          <w:tcPr>
            <w:tcW w:w="458" w:type="dxa"/>
            <w:vMerge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Профессия - эколог</w:t>
            </w:r>
          </w:p>
        </w:tc>
        <w:tc>
          <w:tcPr>
            <w:tcW w:w="3832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Беседа с презентацией</w:t>
            </w:r>
          </w:p>
        </w:tc>
        <w:tc>
          <w:tcPr>
            <w:tcW w:w="2883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 xml:space="preserve">Виртуальная экскурсия в </w:t>
            </w:r>
            <w:hyperlink r:id="rId8" w:tgtFrame="_blank" w:history="1">
              <w:r w:rsidRPr="00377EAE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</w:rPr>
                <w:t>краеведческий</w:t>
              </w:r>
              <w:r w:rsidRPr="00377EA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 </w:t>
              </w:r>
              <w:r w:rsidRPr="00377EAE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</w:rPr>
                <w:t>музей</w:t>
              </w:r>
              <w:r w:rsidRPr="00377EA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"</w:t>
              </w:r>
            </w:hyperlink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</w:tc>
      </w:tr>
      <w:tr w:rsidR="00951DD1" w:rsidRPr="00377EAE" w:rsidTr="00951DD1">
        <w:tc>
          <w:tcPr>
            <w:tcW w:w="458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08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Все профессии хороши, выбирай на вкус</w:t>
            </w:r>
          </w:p>
        </w:tc>
        <w:tc>
          <w:tcPr>
            <w:tcW w:w="3832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  <w:shd w:val="clear" w:color="auto" w:fill="auto"/>
          </w:tcPr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Составление конкурсных заданий (работа в группах).</w:t>
            </w:r>
          </w:p>
          <w:p w:rsidR="00951DD1" w:rsidRPr="00377EAE" w:rsidRDefault="00951DD1" w:rsidP="003070A3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Утренник «Все профессии хороши, выбирай на вкус»</w:t>
            </w:r>
          </w:p>
        </w:tc>
      </w:tr>
    </w:tbl>
    <w:p w:rsidR="00951DD1" w:rsidRDefault="00951DD1" w:rsidP="00951DD1">
      <w:pPr>
        <w:tabs>
          <w:tab w:val="left" w:pos="3165"/>
        </w:tabs>
        <w:rPr>
          <w:rFonts w:ascii="Times New Roman" w:hAnsi="Times New Roman" w:cs="Times New Roman"/>
        </w:rPr>
      </w:pPr>
    </w:p>
    <w:p w:rsidR="00951DD1" w:rsidRPr="00377EAE" w:rsidRDefault="00951DD1" w:rsidP="00951DD1">
      <w:pPr>
        <w:tabs>
          <w:tab w:val="left" w:pos="3165"/>
        </w:tabs>
        <w:rPr>
          <w:rFonts w:ascii="Times New Roman" w:hAnsi="Times New Roman" w:cs="Times New Roman"/>
        </w:rPr>
      </w:pPr>
    </w:p>
    <w:p w:rsidR="00951DD1" w:rsidRPr="00377EAE" w:rsidRDefault="00951DD1" w:rsidP="00E24B88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</w:p>
    <w:p w:rsidR="00DC2F31" w:rsidRPr="00377EAE" w:rsidRDefault="00DC2F31" w:rsidP="00277A70">
      <w:pPr>
        <w:spacing w:line="276" w:lineRule="auto"/>
        <w:rPr>
          <w:rFonts w:ascii="Times New Roman" w:hAnsi="Times New Roman" w:cs="Times New Roman"/>
        </w:rPr>
      </w:pPr>
    </w:p>
    <w:p w:rsidR="00835DE9" w:rsidRPr="00951DD1" w:rsidRDefault="00A30FE5" w:rsidP="00277A70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Календарно-т</w:t>
      </w:r>
      <w:r w:rsidR="00DC2F31" w:rsidRPr="00377EAE">
        <w:rPr>
          <w:rFonts w:ascii="Times New Roman" w:hAnsi="Times New Roman" w:cs="Times New Roman"/>
          <w:b/>
        </w:rPr>
        <w:t>ематическое планирование</w:t>
      </w:r>
      <w:r w:rsidR="00377EAE">
        <w:rPr>
          <w:rFonts w:ascii="Times New Roman" w:hAnsi="Times New Roman" w:cs="Times New Roman"/>
          <w:b/>
        </w:rPr>
        <w:br/>
      </w:r>
      <w:r w:rsidR="00377EAE" w:rsidRPr="00951DD1">
        <w:rPr>
          <w:rFonts w:ascii="Times New Roman" w:hAnsi="Times New Roman" w:cs="Times New Roman"/>
          <w:b/>
        </w:rPr>
        <w:t>33 часа</w:t>
      </w:r>
      <w:r w:rsidR="00383CF5" w:rsidRPr="00951DD1">
        <w:rPr>
          <w:rFonts w:ascii="Times New Roman" w:hAnsi="Times New Roman" w:cs="Times New Roman"/>
          <w:b/>
        </w:rPr>
        <w:t xml:space="preserve"> </w:t>
      </w:r>
    </w:p>
    <w:p w:rsidR="00386549" w:rsidRPr="00951DD1" w:rsidRDefault="00386549" w:rsidP="00835DE9">
      <w:pPr>
        <w:spacing w:line="276" w:lineRule="auto"/>
        <w:jc w:val="center"/>
        <w:rPr>
          <w:rFonts w:ascii="Times New Roman" w:hAnsi="Times New Roman" w:cs="Times New Roman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5245"/>
        <w:gridCol w:w="1713"/>
        <w:gridCol w:w="2823"/>
      </w:tblGrid>
      <w:tr w:rsidR="00835DE9" w:rsidRPr="00951DD1" w:rsidTr="00951DD1">
        <w:tc>
          <w:tcPr>
            <w:tcW w:w="851" w:type="dxa"/>
            <w:shd w:val="clear" w:color="auto" w:fill="auto"/>
          </w:tcPr>
          <w:p w:rsidR="00835DE9" w:rsidRPr="00951DD1" w:rsidRDefault="00386549" w:rsidP="00B01D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DD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245" w:type="dxa"/>
            <w:shd w:val="clear" w:color="auto" w:fill="auto"/>
          </w:tcPr>
          <w:p w:rsidR="00835DE9" w:rsidRPr="00951DD1" w:rsidRDefault="00386549" w:rsidP="00B01D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DD1">
              <w:rPr>
                <w:rFonts w:ascii="Times New Roman" w:hAnsi="Times New Roman" w:cs="Times New Roman"/>
                <w:b/>
              </w:rPr>
              <w:t>Название темы</w:t>
            </w:r>
          </w:p>
        </w:tc>
        <w:tc>
          <w:tcPr>
            <w:tcW w:w="1713" w:type="dxa"/>
            <w:shd w:val="clear" w:color="auto" w:fill="auto"/>
          </w:tcPr>
          <w:p w:rsidR="00835DE9" w:rsidRPr="00951DD1" w:rsidRDefault="00386549" w:rsidP="00B01D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DD1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2823" w:type="dxa"/>
            <w:shd w:val="clear" w:color="auto" w:fill="auto"/>
          </w:tcPr>
          <w:p w:rsidR="00835DE9" w:rsidRPr="00951DD1" w:rsidRDefault="00386549" w:rsidP="00B01D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DD1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835DE9" w:rsidRPr="00951DD1" w:rsidTr="00951DD1">
        <w:tc>
          <w:tcPr>
            <w:tcW w:w="851" w:type="dxa"/>
            <w:shd w:val="clear" w:color="auto" w:fill="auto"/>
          </w:tcPr>
          <w:p w:rsidR="00835DE9" w:rsidRPr="00951DD1" w:rsidRDefault="00377EAE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1-</w:t>
            </w:r>
            <w:r w:rsidR="00386549" w:rsidRPr="00951DD1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5245" w:type="dxa"/>
            <w:shd w:val="clear" w:color="auto" w:fill="FFFFFF"/>
          </w:tcPr>
          <w:p w:rsidR="00835DE9" w:rsidRPr="00951DD1" w:rsidRDefault="00386549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Введение в мир профессий</w:t>
            </w:r>
          </w:p>
        </w:tc>
        <w:tc>
          <w:tcPr>
            <w:tcW w:w="1713" w:type="dxa"/>
            <w:shd w:val="clear" w:color="auto" w:fill="FFFFFF"/>
          </w:tcPr>
          <w:p w:rsidR="00835DE9" w:rsidRPr="00951DD1" w:rsidRDefault="00386549" w:rsidP="00B01D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DD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23" w:type="dxa"/>
            <w:shd w:val="clear" w:color="auto" w:fill="auto"/>
          </w:tcPr>
          <w:p w:rsidR="00835DE9" w:rsidRPr="00951DD1" w:rsidRDefault="00835DE9" w:rsidP="00B01D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549" w:rsidRPr="00951DD1" w:rsidTr="00951DD1">
        <w:tc>
          <w:tcPr>
            <w:tcW w:w="6096" w:type="dxa"/>
            <w:gridSpan w:val="2"/>
            <w:shd w:val="clear" w:color="auto" w:fill="auto"/>
          </w:tcPr>
          <w:p w:rsidR="00386549" w:rsidRPr="00951DD1" w:rsidRDefault="00386549" w:rsidP="00951DD1">
            <w:pPr>
              <w:rPr>
                <w:rFonts w:ascii="Times New Roman" w:hAnsi="Times New Roman" w:cs="Times New Roman"/>
                <w:b/>
              </w:rPr>
            </w:pPr>
            <w:r w:rsidRPr="00951DD1">
              <w:rPr>
                <w:rFonts w:ascii="Times New Roman" w:hAnsi="Times New Roman" w:cs="Times New Roman"/>
                <w:b/>
              </w:rPr>
              <w:t>«Человек - человек»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386549" w:rsidRPr="00951DD1" w:rsidRDefault="00386549" w:rsidP="00951DD1">
            <w:pPr>
              <w:jc w:val="center"/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835DE9" w:rsidRPr="00951DD1" w:rsidTr="00951DD1">
        <w:tc>
          <w:tcPr>
            <w:tcW w:w="851" w:type="dxa"/>
            <w:shd w:val="clear" w:color="auto" w:fill="auto"/>
          </w:tcPr>
          <w:p w:rsidR="00835DE9" w:rsidRPr="00951DD1" w:rsidRDefault="00386549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835DE9" w:rsidRPr="00951DD1" w:rsidRDefault="00386549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Профессия - следователь</w:t>
            </w:r>
          </w:p>
        </w:tc>
        <w:tc>
          <w:tcPr>
            <w:tcW w:w="1713" w:type="dxa"/>
            <w:shd w:val="clear" w:color="auto" w:fill="auto"/>
          </w:tcPr>
          <w:p w:rsidR="00835DE9" w:rsidRPr="00951DD1" w:rsidRDefault="00386549" w:rsidP="00951DD1">
            <w:pPr>
              <w:jc w:val="center"/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3" w:type="dxa"/>
            <w:shd w:val="clear" w:color="auto" w:fill="auto"/>
          </w:tcPr>
          <w:p w:rsidR="00835DE9" w:rsidRPr="00951DD1" w:rsidRDefault="00835DE9" w:rsidP="00951D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5DE9" w:rsidRPr="00951DD1" w:rsidTr="00951DD1">
        <w:tc>
          <w:tcPr>
            <w:tcW w:w="851" w:type="dxa"/>
            <w:shd w:val="clear" w:color="auto" w:fill="auto"/>
          </w:tcPr>
          <w:p w:rsidR="00835DE9" w:rsidRPr="00951DD1" w:rsidRDefault="00377EAE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4-</w:t>
            </w:r>
            <w:r w:rsidR="00386549" w:rsidRPr="00951DD1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5245" w:type="dxa"/>
            <w:shd w:val="clear" w:color="auto" w:fill="auto"/>
          </w:tcPr>
          <w:p w:rsidR="00835DE9" w:rsidRPr="00951DD1" w:rsidRDefault="00386549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Профессия - врач</w:t>
            </w:r>
          </w:p>
        </w:tc>
        <w:tc>
          <w:tcPr>
            <w:tcW w:w="1713" w:type="dxa"/>
            <w:shd w:val="clear" w:color="auto" w:fill="auto"/>
          </w:tcPr>
          <w:p w:rsidR="00835DE9" w:rsidRPr="00951DD1" w:rsidRDefault="00386549" w:rsidP="00951DD1">
            <w:pPr>
              <w:jc w:val="center"/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3" w:type="dxa"/>
            <w:shd w:val="clear" w:color="auto" w:fill="auto"/>
          </w:tcPr>
          <w:p w:rsidR="00835DE9" w:rsidRPr="00951DD1" w:rsidRDefault="00835DE9" w:rsidP="00951D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5DE9" w:rsidRPr="00951DD1" w:rsidTr="00951DD1">
        <w:tc>
          <w:tcPr>
            <w:tcW w:w="851" w:type="dxa"/>
            <w:shd w:val="clear" w:color="auto" w:fill="auto"/>
          </w:tcPr>
          <w:p w:rsidR="00835DE9" w:rsidRPr="00951DD1" w:rsidRDefault="00386549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835DE9" w:rsidRPr="00951DD1" w:rsidRDefault="00386549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Профессия - парикмахер</w:t>
            </w:r>
          </w:p>
        </w:tc>
        <w:tc>
          <w:tcPr>
            <w:tcW w:w="1713" w:type="dxa"/>
            <w:shd w:val="clear" w:color="auto" w:fill="auto"/>
          </w:tcPr>
          <w:p w:rsidR="00835DE9" w:rsidRPr="00951DD1" w:rsidRDefault="00386549" w:rsidP="00951DD1">
            <w:pPr>
              <w:jc w:val="center"/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3" w:type="dxa"/>
            <w:shd w:val="clear" w:color="auto" w:fill="auto"/>
          </w:tcPr>
          <w:p w:rsidR="00835DE9" w:rsidRPr="00951DD1" w:rsidRDefault="00835DE9" w:rsidP="00951D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5DE9" w:rsidRPr="00951DD1" w:rsidTr="00951DD1">
        <w:tc>
          <w:tcPr>
            <w:tcW w:w="851" w:type="dxa"/>
            <w:shd w:val="clear" w:color="auto" w:fill="auto"/>
          </w:tcPr>
          <w:p w:rsidR="00835DE9" w:rsidRPr="00951DD1" w:rsidRDefault="00386549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:rsidR="00835DE9" w:rsidRPr="00951DD1" w:rsidRDefault="00386549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Профессия - юрист</w:t>
            </w:r>
          </w:p>
        </w:tc>
        <w:tc>
          <w:tcPr>
            <w:tcW w:w="1713" w:type="dxa"/>
            <w:shd w:val="clear" w:color="auto" w:fill="auto"/>
          </w:tcPr>
          <w:p w:rsidR="00835DE9" w:rsidRPr="00951DD1" w:rsidRDefault="00386549" w:rsidP="00951DD1">
            <w:pPr>
              <w:jc w:val="center"/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3" w:type="dxa"/>
            <w:shd w:val="clear" w:color="auto" w:fill="auto"/>
          </w:tcPr>
          <w:p w:rsidR="00835DE9" w:rsidRPr="00951DD1" w:rsidRDefault="00835DE9" w:rsidP="00951D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5DE9" w:rsidRPr="00951DD1" w:rsidTr="00951DD1">
        <w:tc>
          <w:tcPr>
            <w:tcW w:w="851" w:type="dxa"/>
            <w:shd w:val="clear" w:color="auto" w:fill="auto"/>
          </w:tcPr>
          <w:p w:rsidR="00835DE9" w:rsidRPr="00951DD1" w:rsidRDefault="00386549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:rsidR="00835DE9" w:rsidRPr="00951DD1" w:rsidRDefault="00386549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Профессия - продавец</w:t>
            </w:r>
          </w:p>
        </w:tc>
        <w:tc>
          <w:tcPr>
            <w:tcW w:w="1713" w:type="dxa"/>
            <w:shd w:val="clear" w:color="auto" w:fill="auto"/>
          </w:tcPr>
          <w:p w:rsidR="00835DE9" w:rsidRPr="00951DD1" w:rsidRDefault="00386549" w:rsidP="00951DD1">
            <w:pPr>
              <w:jc w:val="center"/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3" w:type="dxa"/>
            <w:shd w:val="clear" w:color="auto" w:fill="auto"/>
          </w:tcPr>
          <w:p w:rsidR="00835DE9" w:rsidRPr="00951DD1" w:rsidRDefault="00835DE9" w:rsidP="00951D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6549" w:rsidRPr="00951DD1" w:rsidTr="00951DD1">
        <w:tc>
          <w:tcPr>
            <w:tcW w:w="6096" w:type="dxa"/>
            <w:gridSpan w:val="2"/>
            <w:shd w:val="clear" w:color="auto" w:fill="auto"/>
          </w:tcPr>
          <w:p w:rsidR="00386549" w:rsidRPr="00951DD1" w:rsidRDefault="00386549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  <w:b/>
              </w:rPr>
              <w:t>«Человек - техника»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386549" w:rsidRPr="00951DD1" w:rsidRDefault="00386549" w:rsidP="00951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DD1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835DE9" w:rsidRPr="00951DD1" w:rsidTr="00951DD1">
        <w:tc>
          <w:tcPr>
            <w:tcW w:w="851" w:type="dxa"/>
            <w:shd w:val="clear" w:color="auto" w:fill="auto"/>
          </w:tcPr>
          <w:p w:rsidR="00835DE9" w:rsidRPr="00951DD1" w:rsidRDefault="00386549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:rsidR="00835DE9" w:rsidRPr="00951DD1" w:rsidRDefault="00386549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Профессия - водитель</w:t>
            </w:r>
          </w:p>
        </w:tc>
        <w:tc>
          <w:tcPr>
            <w:tcW w:w="1713" w:type="dxa"/>
            <w:shd w:val="clear" w:color="auto" w:fill="auto"/>
          </w:tcPr>
          <w:p w:rsidR="00835DE9" w:rsidRPr="00951DD1" w:rsidRDefault="00386549" w:rsidP="00951DD1">
            <w:pPr>
              <w:jc w:val="center"/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3" w:type="dxa"/>
            <w:shd w:val="clear" w:color="auto" w:fill="auto"/>
          </w:tcPr>
          <w:p w:rsidR="00835DE9" w:rsidRPr="00951DD1" w:rsidRDefault="00835DE9" w:rsidP="00951D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5DE9" w:rsidRPr="00951DD1" w:rsidTr="00951DD1">
        <w:tc>
          <w:tcPr>
            <w:tcW w:w="851" w:type="dxa"/>
            <w:shd w:val="clear" w:color="auto" w:fill="auto"/>
          </w:tcPr>
          <w:p w:rsidR="00835DE9" w:rsidRPr="00951DD1" w:rsidRDefault="00377EAE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10-</w:t>
            </w:r>
            <w:r w:rsidR="00386549" w:rsidRPr="00951DD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45" w:type="dxa"/>
            <w:shd w:val="clear" w:color="auto" w:fill="auto"/>
          </w:tcPr>
          <w:p w:rsidR="00835DE9" w:rsidRPr="00951DD1" w:rsidRDefault="00386549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Профессия - строитель</w:t>
            </w:r>
          </w:p>
        </w:tc>
        <w:tc>
          <w:tcPr>
            <w:tcW w:w="1713" w:type="dxa"/>
            <w:shd w:val="clear" w:color="auto" w:fill="auto"/>
          </w:tcPr>
          <w:p w:rsidR="00835DE9" w:rsidRPr="00951DD1" w:rsidRDefault="00386549" w:rsidP="00951DD1">
            <w:pPr>
              <w:jc w:val="center"/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3" w:type="dxa"/>
            <w:shd w:val="clear" w:color="auto" w:fill="auto"/>
          </w:tcPr>
          <w:p w:rsidR="00835DE9" w:rsidRPr="00951DD1" w:rsidRDefault="00835DE9" w:rsidP="00951D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5DE9" w:rsidRPr="00951DD1" w:rsidTr="00951DD1">
        <w:tc>
          <w:tcPr>
            <w:tcW w:w="851" w:type="dxa"/>
            <w:shd w:val="clear" w:color="auto" w:fill="auto"/>
          </w:tcPr>
          <w:p w:rsidR="00835DE9" w:rsidRPr="00951DD1" w:rsidRDefault="00386549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5" w:type="dxa"/>
            <w:shd w:val="clear" w:color="auto" w:fill="auto"/>
          </w:tcPr>
          <w:p w:rsidR="00835DE9" w:rsidRPr="00951DD1" w:rsidRDefault="00386549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Профессия - инженер</w:t>
            </w:r>
          </w:p>
        </w:tc>
        <w:tc>
          <w:tcPr>
            <w:tcW w:w="1713" w:type="dxa"/>
            <w:shd w:val="clear" w:color="auto" w:fill="auto"/>
          </w:tcPr>
          <w:p w:rsidR="00835DE9" w:rsidRPr="00951DD1" w:rsidRDefault="00386549" w:rsidP="00951DD1">
            <w:pPr>
              <w:jc w:val="center"/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3" w:type="dxa"/>
            <w:shd w:val="clear" w:color="auto" w:fill="auto"/>
          </w:tcPr>
          <w:p w:rsidR="00835DE9" w:rsidRPr="00951DD1" w:rsidRDefault="00835DE9" w:rsidP="00951D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5DE9" w:rsidRPr="00951DD1" w:rsidTr="00951DD1">
        <w:tc>
          <w:tcPr>
            <w:tcW w:w="851" w:type="dxa"/>
            <w:shd w:val="clear" w:color="auto" w:fill="auto"/>
          </w:tcPr>
          <w:p w:rsidR="00835DE9" w:rsidRPr="00951DD1" w:rsidRDefault="00386549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5" w:type="dxa"/>
            <w:shd w:val="clear" w:color="auto" w:fill="auto"/>
          </w:tcPr>
          <w:p w:rsidR="00835DE9" w:rsidRPr="00951DD1" w:rsidRDefault="00386549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Профессия - программист</w:t>
            </w:r>
          </w:p>
        </w:tc>
        <w:tc>
          <w:tcPr>
            <w:tcW w:w="1713" w:type="dxa"/>
            <w:shd w:val="clear" w:color="auto" w:fill="auto"/>
          </w:tcPr>
          <w:p w:rsidR="00835DE9" w:rsidRPr="00951DD1" w:rsidRDefault="00386549" w:rsidP="00951DD1">
            <w:pPr>
              <w:jc w:val="center"/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3" w:type="dxa"/>
            <w:shd w:val="clear" w:color="auto" w:fill="auto"/>
          </w:tcPr>
          <w:p w:rsidR="00835DE9" w:rsidRPr="00951DD1" w:rsidRDefault="00835DE9" w:rsidP="00951D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5DE9" w:rsidRPr="00951DD1" w:rsidTr="00951DD1">
        <w:tc>
          <w:tcPr>
            <w:tcW w:w="851" w:type="dxa"/>
            <w:shd w:val="clear" w:color="auto" w:fill="auto"/>
          </w:tcPr>
          <w:p w:rsidR="00835DE9" w:rsidRPr="00951DD1" w:rsidRDefault="00377EAE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14-</w:t>
            </w:r>
            <w:r w:rsidR="00386549" w:rsidRPr="00951DD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45" w:type="dxa"/>
            <w:shd w:val="clear" w:color="auto" w:fill="auto"/>
          </w:tcPr>
          <w:p w:rsidR="00835DE9" w:rsidRPr="00951DD1" w:rsidRDefault="00386549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Профессия - повар</w:t>
            </w:r>
          </w:p>
        </w:tc>
        <w:tc>
          <w:tcPr>
            <w:tcW w:w="1713" w:type="dxa"/>
            <w:shd w:val="clear" w:color="auto" w:fill="auto"/>
          </w:tcPr>
          <w:p w:rsidR="00835DE9" w:rsidRPr="00951DD1" w:rsidRDefault="00386549" w:rsidP="00951DD1">
            <w:pPr>
              <w:jc w:val="center"/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3" w:type="dxa"/>
            <w:shd w:val="clear" w:color="auto" w:fill="auto"/>
          </w:tcPr>
          <w:p w:rsidR="00835DE9" w:rsidRPr="00951DD1" w:rsidRDefault="00835DE9" w:rsidP="00951D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5DE9" w:rsidRPr="00951DD1" w:rsidTr="00951DD1">
        <w:tc>
          <w:tcPr>
            <w:tcW w:w="851" w:type="dxa"/>
            <w:shd w:val="clear" w:color="auto" w:fill="auto"/>
          </w:tcPr>
          <w:p w:rsidR="00835DE9" w:rsidRPr="00951DD1" w:rsidRDefault="00377EAE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16-</w:t>
            </w:r>
            <w:r w:rsidR="00386549" w:rsidRPr="00951DD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45" w:type="dxa"/>
            <w:shd w:val="clear" w:color="auto" w:fill="auto"/>
          </w:tcPr>
          <w:p w:rsidR="00835DE9" w:rsidRPr="00951DD1" w:rsidRDefault="00386549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Профессия - портной</w:t>
            </w:r>
          </w:p>
        </w:tc>
        <w:tc>
          <w:tcPr>
            <w:tcW w:w="1713" w:type="dxa"/>
            <w:shd w:val="clear" w:color="auto" w:fill="auto"/>
          </w:tcPr>
          <w:p w:rsidR="00835DE9" w:rsidRPr="00951DD1" w:rsidRDefault="00386549" w:rsidP="00951DD1">
            <w:pPr>
              <w:jc w:val="center"/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3" w:type="dxa"/>
            <w:shd w:val="clear" w:color="auto" w:fill="auto"/>
          </w:tcPr>
          <w:p w:rsidR="00835DE9" w:rsidRPr="00951DD1" w:rsidRDefault="00835DE9" w:rsidP="00951D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5DE9" w:rsidRPr="00951DD1" w:rsidTr="00951DD1">
        <w:tc>
          <w:tcPr>
            <w:tcW w:w="851" w:type="dxa"/>
            <w:shd w:val="clear" w:color="auto" w:fill="auto"/>
          </w:tcPr>
          <w:p w:rsidR="00835DE9" w:rsidRPr="00951DD1" w:rsidRDefault="00386549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45" w:type="dxa"/>
            <w:shd w:val="clear" w:color="auto" w:fill="auto"/>
          </w:tcPr>
          <w:p w:rsidR="00835DE9" w:rsidRPr="00951DD1" w:rsidRDefault="00386549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Профессия - космонавт</w:t>
            </w:r>
          </w:p>
        </w:tc>
        <w:tc>
          <w:tcPr>
            <w:tcW w:w="1713" w:type="dxa"/>
            <w:shd w:val="clear" w:color="auto" w:fill="auto"/>
          </w:tcPr>
          <w:p w:rsidR="00835DE9" w:rsidRPr="00951DD1" w:rsidRDefault="00386549" w:rsidP="00951DD1">
            <w:pPr>
              <w:jc w:val="center"/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3" w:type="dxa"/>
            <w:shd w:val="clear" w:color="auto" w:fill="auto"/>
          </w:tcPr>
          <w:p w:rsidR="00835DE9" w:rsidRPr="00951DD1" w:rsidRDefault="00835DE9" w:rsidP="00951D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626E" w:rsidRPr="00951DD1" w:rsidTr="00951DD1">
        <w:tc>
          <w:tcPr>
            <w:tcW w:w="6096" w:type="dxa"/>
            <w:gridSpan w:val="2"/>
            <w:shd w:val="clear" w:color="auto" w:fill="auto"/>
          </w:tcPr>
          <w:p w:rsidR="00B9626E" w:rsidRPr="00951DD1" w:rsidRDefault="00B9626E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  <w:b/>
              </w:rPr>
              <w:t>«Человек – художественный образ»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B9626E" w:rsidRPr="00951DD1" w:rsidRDefault="00B9626E" w:rsidP="00951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DD1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835DE9" w:rsidRPr="00951DD1" w:rsidTr="00951DD1">
        <w:tc>
          <w:tcPr>
            <w:tcW w:w="851" w:type="dxa"/>
            <w:shd w:val="clear" w:color="auto" w:fill="auto"/>
          </w:tcPr>
          <w:p w:rsidR="00835DE9" w:rsidRPr="00951DD1" w:rsidRDefault="00377EAE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19-</w:t>
            </w:r>
            <w:r w:rsidR="00B9626E" w:rsidRPr="00951DD1"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5245" w:type="dxa"/>
            <w:shd w:val="clear" w:color="auto" w:fill="auto"/>
          </w:tcPr>
          <w:p w:rsidR="00835DE9" w:rsidRPr="00951DD1" w:rsidRDefault="00B9626E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Профессия - писатель</w:t>
            </w:r>
          </w:p>
        </w:tc>
        <w:tc>
          <w:tcPr>
            <w:tcW w:w="1713" w:type="dxa"/>
            <w:shd w:val="clear" w:color="auto" w:fill="auto"/>
          </w:tcPr>
          <w:p w:rsidR="00835DE9" w:rsidRPr="00951DD1" w:rsidRDefault="00B9626E" w:rsidP="00951DD1">
            <w:pPr>
              <w:jc w:val="center"/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3" w:type="dxa"/>
            <w:shd w:val="clear" w:color="auto" w:fill="auto"/>
          </w:tcPr>
          <w:p w:rsidR="00835DE9" w:rsidRPr="00951DD1" w:rsidRDefault="00835DE9" w:rsidP="00951D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5DE9" w:rsidRPr="00951DD1" w:rsidTr="00951DD1">
        <w:tc>
          <w:tcPr>
            <w:tcW w:w="851" w:type="dxa"/>
            <w:shd w:val="clear" w:color="auto" w:fill="auto"/>
          </w:tcPr>
          <w:p w:rsidR="00835DE9" w:rsidRPr="00951DD1" w:rsidRDefault="00B9626E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245" w:type="dxa"/>
            <w:shd w:val="clear" w:color="auto" w:fill="auto"/>
          </w:tcPr>
          <w:p w:rsidR="00835DE9" w:rsidRPr="00951DD1" w:rsidRDefault="00B9626E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Профессия - актер</w:t>
            </w:r>
          </w:p>
        </w:tc>
        <w:tc>
          <w:tcPr>
            <w:tcW w:w="1713" w:type="dxa"/>
            <w:shd w:val="clear" w:color="auto" w:fill="auto"/>
          </w:tcPr>
          <w:p w:rsidR="00835DE9" w:rsidRPr="00951DD1" w:rsidRDefault="00B9626E" w:rsidP="00951DD1">
            <w:pPr>
              <w:jc w:val="center"/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3" w:type="dxa"/>
            <w:shd w:val="clear" w:color="auto" w:fill="auto"/>
          </w:tcPr>
          <w:p w:rsidR="00835DE9" w:rsidRPr="00951DD1" w:rsidRDefault="00835DE9" w:rsidP="00951D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5DE9" w:rsidRPr="00951DD1" w:rsidTr="00951DD1">
        <w:tc>
          <w:tcPr>
            <w:tcW w:w="851" w:type="dxa"/>
            <w:shd w:val="clear" w:color="auto" w:fill="auto"/>
          </w:tcPr>
          <w:p w:rsidR="00835DE9" w:rsidRPr="00951DD1" w:rsidRDefault="00B9626E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245" w:type="dxa"/>
            <w:shd w:val="clear" w:color="auto" w:fill="auto"/>
          </w:tcPr>
          <w:p w:rsidR="00835DE9" w:rsidRPr="00951DD1" w:rsidRDefault="00B9626E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Профессия - фотограф</w:t>
            </w:r>
          </w:p>
        </w:tc>
        <w:tc>
          <w:tcPr>
            <w:tcW w:w="1713" w:type="dxa"/>
            <w:shd w:val="clear" w:color="auto" w:fill="auto"/>
          </w:tcPr>
          <w:p w:rsidR="00835DE9" w:rsidRPr="00951DD1" w:rsidRDefault="007D43D3" w:rsidP="00951DD1">
            <w:pPr>
              <w:jc w:val="center"/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3" w:type="dxa"/>
            <w:shd w:val="clear" w:color="auto" w:fill="auto"/>
          </w:tcPr>
          <w:p w:rsidR="00835DE9" w:rsidRPr="00951DD1" w:rsidRDefault="00835DE9" w:rsidP="00951D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5DE9" w:rsidRPr="00951DD1" w:rsidTr="00951DD1">
        <w:tc>
          <w:tcPr>
            <w:tcW w:w="851" w:type="dxa"/>
            <w:shd w:val="clear" w:color="auto" w:fill="auto"/>
          </w:tcPr>
          <w:p w:rsidR="00835DE9" w:rsidRPr="00951DD1" w:rsidRDefault="00377EAE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23-</w:t>
            </w:r>
            <w:r w:rsidR="007D43D3" w:rsidRPr="00951DD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245" w:type="dxa"/>
            <w:shd w:val="clear" w:color="auto" w:fill="auto"/>
          </w:tcPr>
          <w:p w:rsidR="00835DE9" w:rsidRPr="00951DD1" w:rsidRDefault="007D43D3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Профессия - архитектор</w:t>
            </w:r>
          </w:p>
        </w:tc>
        <w:tc>
          <w:tcPr>
            <w:tcW w:w="1713" w:type="dxa"/>
            <w:shd w:val="clear" w:color="auto" w:fill="auto"/>
          </w:tcPr>
          <w:p w:rsidR="00835DE9" w:rsidRPr="00951DD1" w:rsidRDefault="007D43D3" w:rsidP="00951DD1">
            <w:pPr>
              <w:jc w:val="center"/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3" w:type="dxa"/>
            <w:shd w:val="clear" w:color="auto" w:fill="auto"/>
          </w:tcPr>
          <w:p w:rsidR="00835DE9" w:rsidRPr="00951DD1" w:rsidRDefault="00835DE9" w:rsidP="00951D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43D3" w:rsidRPr="00951DD1" w:rsidTr="00951DD1">
        <w:tc>
          <w:tcPr>
            <w:tcW w:w="6096" w:type="dxa"/>
            <w:gridSpan w:val="2"/>
            <w:shd w:val="clear" w:color="auto" w:fill="auto"/>
          </w:tcPr>
          <w:p w:rsidR="007D43D3" w:rsidRPr="00951DD1" w:rsidRDefault="007D43D3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  <w:b/>
              </w:rPr>
              <w:t>«Человек – знаковая система»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7D43D3" w:rsidRPr="00951DD1" w:rsidRDefault="007D43D3" w:rsidP="00951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DD1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835DE9" w:rsidRPr="00951DD1" w:rsidTr="00951DD1">
        <w:tc>
          <w:tcPr>
            <w:tcW w:w="851" w:type="dxa"/>
            <w:shd w:val="clear" w:color="auto" w:fill="auto"/>
          </w:tcPr>
          <w:p w:rsidR="00835DE9" w:rsidRPr="00951DD1" w:rsidRDefault="007D43D3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245" w:type="dxa"/>
            <w:shd w:val="clear" w:color="auto" w:fill="auto"/>
          </w:tcPr>
          <w:p w:rsidR="00835DE9" w:rsidRPr="00951DD1" w:rsidRDefault="007D43D3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Профессия - бухгалтер</w:t>
            </w:r>
          </w:p>
        </w:tc>
        <w:tc>
          <w:tcPr>
            <w:tcW w:w="1713" w:type="dxa"/>
            <w:shd w:val="clear" w:color="auto" w:fill="auto"/>
          </w:tcPr>
          <w:p w:rsidR="00835DE9" w:rsidRPr="00951DD1" w:rsidRDefault="007D43D3" w:rsidP="00951DD1">
            <w:pPr>
              <w:jc w:val="center"/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3" w:type="dxa"/>
            <w:shd w:val="clear" w:color="auto" w:fill="auto"/>
          </w:tcPr>
          <w:p w:rsidR="00835DE9" w:rsidRPr="00951DD1" w:rsidRDefault="00835DE9" w:rsidP="00951D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5DE9" w:rsidRPr="00951DD1" w:rsidTr="00951DD1">
        <w:tc>
          <w:tcPr>
            <w:tcW w:w="851" w:type="dxa"/>
            <w:shd w:val="clear" w:color="auto" w:fill="auto"/>
          </w:tcPr>
          <w:p w:rsidR="00835DE9" w:rsidRPr="00951DD1" w:rsidRDefault="00377EAE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lastRenderedPageBreak/>
              <w:t>26-</w:t>
            </w:r>
            <w:r w:rsidR="007D43D3" w:rsidRPr="00951DD1">
              <w:rPr>
                <w:rFonts w:ascii="Times New Roman" w:hAnsi="Times New Roman" w:cs="Times New Roman"/>
              </w:rPr>
              <w:t xml:space="preserve"> 27</w:t>
            </w:r>
          </w:p>
        </w:tc>
        <w:tc>
          <w:tcPr>
            <w:tcW w:w="5245" w:type="dxa"/>
            <w:shd w:val="clear" w:color="auto" w:fill="auto"/>
          </w:tcPr>
          <w:p w:rsidR="00835DE9" w:rsidRPr="00951DD1" w:rsidRDefault="007D43D3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Профессия - журналист</w:t>
            </w:r>
          </w:p>
        </w:tc>
        <w:tc>
          <w:tcPr>
            <w:tcW w:w="1713" w:type="dxa"/>
            <w:shd w:val="clear" w:color="auto" w:fill="auto"/>
          </w:tcPr>
          <w:p w:rsidR="00835DE9" w:rsidRPr="00951DD1" w:rsidRDefault="007D43D3" w:rsidP="00951DD1">
            <w:pPr>
              <w:jc w:val="center"/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3" w:type="dxa"/>
            <w:shd w:val="clear" w:color="auto" w:fill="auto"/>
          </w:tcPr>
          <w:p w:rsidR="00835DE9" w:rsidRPr="00951DD1" w:rsidRDefault="00835DE9" w:rsidP="00951D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43D3" w:rsidRPr="00951DD1" w:rsidTr="00951DD1">
        <w:tc>
          <w:tcPr>
            <w:tcW w:w="6096" w:type="dxa"/>
            <w:gridSpan w:val="2"/>
            <w:shd w:val="clear" w:color="auto" w:fill="auto"/>
          </w:tcPr>
          <w:p w:rsidR="007D43D3" w:rsidRPr="00951DD1" w:rsidRDefault="007D43D3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  <w:b/>
              </w:rPr>
              <w:t>«Человек – природа»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7D43D3" w:rsidRPr="00951DD1" w:rsidRDefault="007D43D3" w:rsidP="00951D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DD1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835DE9" w:rsidRPr="00377EAE" w:rsidTr="00951DD1">
        <w:tc>
          <w:tcPr>
            <w:tcW w:w="851" w:type="dxa"/>
            <w:shd w:val="clear" w:color="auto" w:fill="auto"/>
          </w:tcPr>
          <w:p w:rsidR="00835DE9" w:rsidRPr="00951DD1" w:rsidRDefault="00377EAE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28-</w:t>
            </w:r>
            <w:r w:rsidR="00943DD7" w:rsidRPr="00951DD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245" w:type="dxa"/>
            <w:shd w:val="clear" w:color="auto" w:fill="auto"/>
          </w:tcPr>
          <w:p w:rsidR="00835DE9" w:rsidRPr="00951DD1" w:rsidRDefault="00943DD7" w:rsidP="00951DD1">
            <w:pPr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Профессия - биолог</w:t>
            </w:r>
          </w:p>
        </w:tc>
        <w:tc>
          <w:tcPr>
            <w:tcW w:w="1713" w:type="dxa"/>
            <w:shd w:val="clear" w:color="auto" w:fill="auto"/>
          </w:tcPr>
          <w:p w:rsidR="00835DE9" w:rsidRPr="00377EAE" w:rsidRDefault="00943DD7" w:rsidP="00951DD1">
            <w:pPr>
              <w:jc w:val="center"/>
              <w:rPr>
                <w:rFonts w:ascii="Times New Roman" w:hAnsi="Times New Roman" w:cs="Times New Roman"/>
              </w:rPr>
            </w:pPr>
            <w:r w:rsidRPr="00951D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3" w:type="dxa"/>
            <w:shd w:val="clear" w:color="auto" w:fill="auto"/>
          </w:tcPr>
          <w:p w:rsidR="00835DE9" w:rsidRPr="00377EAE" w:rsidRDefault="00835DE9" w:rsidP="00951D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5DE9" w:rsidRPr="00377EAE" w:rsidTr="00951DD1">
        <w:tc>
          <w:tcPr>
            <w:tcW w:w="851" w:type="dxa"/>
            <w:shd w:val="clear" w:color="auto" w:fill="auto"/>
          </w:tcPr>
          <w:p w:rsidR="00835DE9" w:rsidRPr="00377EAE" w:rsidRDefault="00943DD7" w:rsidP="00951DD1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245" w:type="dxa"/>
            <w:shd w:val="clear" w:color="auto" w:fill="auto"/>
          </w:tcPr>
          <w:p w:rsidR="00835DE9" w:rsidRPr="00377EAE" w:rsidRDefault="00943DD7" w:rsidP="00951DD1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Профессия - агроном</w:t>
            </w:r>
          </w:p>
        </w:tc>
        <w:tc>
          <w:tcPr>
            <w:tcW w:w="1713" w:type="dxa"/>
            <w:shd w:val="clear" w:color="auto" w:fill="auto"/>
          </w:tcPr>
          <w:p w:rsidR="00835DE9" w:rsidRPr="00377EAE" w:rsidRDefault="00943DD7" w:rsidP="00951DD1">
            <w:pPr>
              <w:jc w:val="center"/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3" w:type="dxa"/>
            <w:shd w:val="clear" w:color="auto" w:fill="auto"/>
          </w:tcPr>
          <w:p w:rsidR="00835DE9" w:rsidRPr="00377EAE" w:rsidRDefault="00835DE9" w:rsidP="00951D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5DE9" w:rsidRPr="00377EAE" w:rsidTr="00951DD1">
        <w:tc>
          <w:tcPr>
            <w:tcW w:w="851" w:type="dxa"/>
            <w:shd w:val="clear" w:color="auto" w:fill="auto"/>
          </w:tcPr>
          <w:p w:rsidR="00835DE9" w:rsidRPr="00377EAE" w:rsidRDefault="00377EAE" w:rsidP="00951D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31-</w:t>
            </w:r>
            <w:r w:rsidR="00943DD7" w:rsidRPr="00377EAE">
              <w:rPr>
                <w:rFonts w:ascii="Times New Roman" w:hAnsi="Times New Roman" w:cs="Times New Roman"/>
              </w:rPr>
              <w:t xml:space="preserve"> 32</w:t>
            </w:r>
          </w:p>
        </w:tc>
        <w:tc>
          <w:tcPr>
            <w:tcW w:w="5245" w:type="dxa"/>
            <w:shd w:val="clear" w:color="auto" w:fill="auto"/>
          </w:tcPr>
          <w:p w:rsidR="00835DE9" w:rsidRPr="00377EAE" w:rsidRDefault="00943DD7" w:rsidP="00951DD1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Профессия - эколог</w:t>
            </w:r>
          </w:p>
        </w:tc>
        <w:tc>
          <w:tcPr>
            <w:tcW w:w="1713" w:type="dxa"/>
            <w:shd w:val="clear" w:color="auto" w:fill="auto"/>
          </w:tcPr>
          <w:p w:rsidR="00835DE9" w:rsidRPr="00377EAE" w:rsidRDefault="00943DD7" w:rsidP="00951DD1">
            <w:pPr>
              <w:jc w:val="center"/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3" w:type="dxa"/>
            <w:shd w:val="clear" w:color="auto" w:fill="auto"/>
          </w:tcPr>
          <w:p w:rsidR="00835DE9" w:rsidRPr="00377EAE" w:rsidRDefault="00835DE9" w:rsidP="00951D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5DE9" w:rsidRPr="00377EAE" w:rsidTr="00951DD1">
        <w:tc>
          <w:tcPr>
            <w:tcW w:w="851" w:type="dxa"/>
            <w:shd w:val="clear" w:color="auto" w:fill="auto"/>
          </w:tcPr>
          <w:p w:rsidR="00835DE9" w:rsidRPr="00377EAE" w:rsidRDefault="004C011B" w:rsidP="00951DD1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245" w:type="dxa"/>
            <w:shd w:val="clear" w:color="auto" w:fill="auto"/>
          </w:tcPr>
          <w:p w:rsidR="00835DE9" w:rsidRPr="00377EAE" w:rsidRDefault="00943DD7" w:rsidP="00951DD1">
            <w:pPr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Все профессии хороши, выбирай на вкус</w:t>
            </w:r>
          </w:p>
        </w:tc>
        <w:tc>
          <w:tcPr>
            <w:tcW w:w="1713" w:type="dxa"/>
            <w:shd w:val="clear" w:color="auto" w:fill="auto"/>
          </w:tcPr>
          <w:p w:rsidR="00835DE9" w:rsidRPr="00377EAE" w:rsidRDefault="00943DD7" w:rsidP="00951DD1">
            <w:pPr>
              <w:jc w:val="center"/>
              <w:rPr>
                <w:rFonts w:ascii="Times New Roman" w:hAnsi="Times New Roman" w:cs="Times New Roman"/>
              </w:rPr>
            </w:pPr>
            <w:r w:rsidRPr="00377E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23" w:type="dxa"/>
            <w:shd w:val="clear" w:color="auto" w:fill="auto"/>
          </w:tcPr>
          <w:p w:rsidR="00835DE9" w:rsidRPr="00377EAE" w:rsidRDefault="00835DE9" w:rsidP="00951D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521BA" w:rsidRPr="00377EAE" w:rsidRDefault="00E521BA" w:rsidP="00951DD1">
      <w:pPr>
        <w:jc w:val="center"/>
        <w:rPr>
          <w:rFonts w:ascii="Times New Roman" w:hAnsi="Times New Roman" w:cs="Times New Roman"/>
        </w:rPr>
      </w:pPr>
    </w:p>
    <w:p w:rsidR="00362E18" w:rsidRPr="00377EAE" w:rsidRDefault="00362E18" w:rsidP="00951DD1">
      <w:pPr>
        <w:jc w:val="center"/>
        <w:rPr>
          <w:rFonts w:ascii="Times New Roman" w:hAnsi="Times New Roman" w:cs="Times New Roman"/>
        </w:rPr>
      </w:pPr>
    </w:p>
    <w:p w:rsidR="00E52515" w:rsidRPr="00F21B10" w:rsidRDefault="00E52515" w:rsidP="00951DD1">
      <w:pPr>
        <w:tabs>
          <w:tab w:val="left" w:pos="3165"/>
        </w:tabs>
        <w:spacing w:line="276" w:lineRule="auto"/>
        <w:jc w:val="center"/>
        <w:rPr>
          <w:rFonts w:ascii="Times New Roman" w:hAnsi="Times New Roman" w:cs="Times New Roman"/>
        </w:rPr>
      </w:pPr>
      <w:r w:rsidRPr="00377EAE">
        <w:rPr>
          <w:rFonts w:ascii="Times New Roman" w:hAnsi="Times New Roman" w:cs="Times New Roman"/>
          <w:b/>
        </w:rPr>
        <w:t>Литератур</w:t>
      </w:r>
      <w:r w:rsidR="008E2D86">
        <w:rPr>
          <w:rFonts w:ascii="Times New Roman" w:hAnsi="Times New Roman" w:cs="Times New Roman"/>
          <w:b/>
        </w:rPr>
        <w:t>а</w:t>
      </w:r>
    </w:p>
    <w:p w:rsidR="00224DA9" w:rsidRPr="00377EAE" w:rsidRDefault="008E2D86" w:rsidP="00951DD1">
      <w:pPr>
        <w:tabs>
          <w:tab w:val="left" w:pos="3165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E52515" w:rsidRPr="00377EAE">
        <w:rPr>
          <w:rFonts w:ascii="Times New Roman" w:hAnsi="Times New Roman" w:cs="Times New Roman"/>
        </w:rPr>
        <w:t xml:space="preserve">.Концепция духовно-нравственного развития и воспитания личности гражданина России </w:t>
      </w:r>
    </w:p>
    <w:p w:rsidR="00685446" w:rsidRPr="00377EAE" w:rsidRDefault="008E2D86" w:rsidP="00951DD1">
      <w:pPr>
        <w:tabs>
          <w:tab w:val="left" w:pos="3165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685446" w:rsidRPr="00377EAE">
        <w:rPr>
          <w:rFonts w:ascii="Times New Roman" w:hAnsi="Times New Roman" w:cs="Times New Roman"/>
        </w:rPr>
        <w:t xml:space="preserve">.Шорыгина, Т.А. Трудовые сказки. Беседы с детьми о труде и профессиях [Текст]/ Т.А. Шорыгина. </w:t>
      </w:r>
      <w:proofErr w:type="gramStart"/>
      <w:r w:rsidR="00685446" w:rsidRPr="00377EAE">
        <w:rPr>
          <w:rFonts w:ascii="Times New Roman" w:hAnsi="Times New Roman" w:cs="Times New Roman"/>
        </w:rPr>
        <w:t>-М</w:t>
      </w:r>
      <w:proofErr w:type="gramEnd"/>
      <w:r w:rsidR="00685446" w:rsidRPr="00377EAE">
        <w:rPr>
          <w:rFonts w:ascii="Times New Roman" w:hAnsi="Times New Roman" w:cs="Times New Roman"/>
        </w:rPr>
        <w:t>.: Сфера, 2014. -80 с.</w:t>
      </w:r>
    </w:p>
    <w:p w:rsidR="00685446" w:rsidRPr="00377EAE" w:rsidRDefault="008E2D86" w:rsidP="00951DD1">
      <w:pPr>
        <w:tabs>
          <w:tab w:val="left" w:pos="3165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85446" w:rsidRPr="00377EAE">
        <w:rPr>
          <w:rFonts w:ascii="Times New Roman" w:hAnsi="Times New Roman" w:cs="Times New Roman"/>
        </w:rPr>
        <w:t>.Шорыгина, Т.А.</w:t>
      </w:r>
      <w:r w:rsidR="00685446" w:rsidRPr="00377EAE">
        <w:rPr>
          <w:rFonts w:ascii="Arial" w:hAnsi="Arial" w:cs="Arial"/>
          <w:color w:val="375F78"/>
          <w:shd w:val="clear" w:color="auto" w:fill="FFFFFF"/>
        </w:rPr>
        <w:t xml:space="preserve"> </w:t>
      </w:r>
      <w:r w:rsidR="00685446" w:rsidRPr="00377EAE">
        <w:rPr>
          <w:rFonts w:ascii="Times New Roman" w:hAnsi="Times New Roman" w:cs="Times New Roman"/>
        </w:rPr>
        <w:t>Беседы о профессиях. Методическое пособи</w:t>
      </w:r>
      <w:proofErr w:type="gramStart"/>
      <w:r w:rsidR="00685446" w:rsidRPr="00377EAE">
        <w:rPr>
          <w:rFonts w:ascii="Times New Roman" w:hAnsi="Times New Roman" w:cs="Times New Roman"/>
        </w:rPr>
        <w:t>е[</w:t>
      </w:r>
      <w:proofErr w:type="gramEnd"/>
      <w:r w:rsidR="00685446" w:rsidRPr="00377EAE">
        <w:rPr>
          <w:rFonts w:ascii="Times New Roman" w:hAnsi="Times New Roman" w:cs="Times New Roman"/>
        </w:rPr>
        <w:t>Текст]/ Т.А. Шорыгина. -М.: Сфера, 2015. -128 с.</w:t>
      </w:r>
    </w:p>
    <w:p w:rsidR="00685446" w:rsidRPr="00377EAE" w:rsidRDefault="008E2D86" w:rsidP="00951DD1">
      <w:pPr>
        <w:tabs>
          <w:tab w:val="left" w:pos="3165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685446" w:rsidRPr="00377EAE">
        <w:rPr>
          <w:rFonts w:ascii="Times New Roman" w:hAnsi="Times New Roman" w:cs="Times New Roman"/>
        </w:rPr>
        <w:t xml:space="preserve">.Шорыгина, Т.А. Трудовые сказки. Беседы с детьми о труде и профессиях [Текст]/ Т.А. Шорыгина. </w:t>
      </w:r>
      <w:proofErr w:type="gramStart"/>
      <w:r w:rsidR="00685446" w:rsidRPr="00377EAE">
        <w:rPr>
          <w:rFonts w:ascii="Times New Roman" w:hAnsi="Times New Roman" w:cs="Times New Roman"/>
        </w:rPr>
        <w:t>-М</w:t>
      </w:r>
      <w:proofErr w:type="gramEnd"/>
      <w:r w:rsidR="00685446" w:rsidRPr="00377EAE">
        <w:rPr>
          <w:rFonts w:ascii="Times New Roman" w:hAnsi="Times New Roman" w:cs="Times New Roman"/>
        </w:rPr>
        <w:t>.: Сфера, 2014. -80 с.</w:t>
      </w:r>
    </w:p>
    <w:p w:rsidR="00685446" w:rsidRPr="00377EAE" w:rsidRDefault="008E2D86" w:rsidP="00951DD1">
      <w:pPr>
        <w:tabs>
          <w:tab w:val="left" w:pos="3165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685446" w:rsidRPr="00377EAE">
        <w:rPr>
          <w:rFonts w:ascii="Times New Roman" w:hAnsi="Times New Roman" w:cs="Times New Roman"/>
        </w:rPr>
        <w:t>.Шорыгина, Т.А. Беседы о профессиях. Методическое пособи</w:t>
      </w:r>
      <w:proofErr w:type="gramStart"/>
      <w:r w:rsidR="00685446" w:rsidRPr="00377EAE">
        <w:rPr>
          <w:rFonts w:ascii="Times New Roman" w:hAnsi="Times New Roman" w:cs="Times New Roman"/>
        </w:rPr>
        <w:t>е[</w:t>
      </w:r>
      <w:proofErr w:type="gramEnd"/>
      <w:r w:rsidR="00685446" w:rsidRPr="00377EAE">
        <w:rPr>
          <w:rFonts w:ascii="Times New Roman" w:hAnsi="Times New Roman" w:cs="Times New Roman"/>
        </w:rPr>
        <w:t>Текст]/ Т.А. Шорыгина. -М.: Сфера, 2015. -128 с.</w:t>
      </w:r>
    </w:p>
    <w:p w:rsidR="00685446" w:rsidRPr="00377EAE" w:rsidRDefault="00685446" w:rsidP="00951DD1">
      <w:pPr>
        <w:tabs>
          <w:tab w:val="left" w:pos="3165"/>
        </w:tabs>
        <w:spacing w:line="276" w:lineRule="auto"/>
        <w:jc w:val="both"/>
        <w:rPr>
          <w:rFonts w:ascii="Times New Roman" w:hAnsi="Times New Roman" w:cs="Times New Roman"/>
        </w:rPr>
      </w:pPr>
    </w:p>
    <w:p w:rsidR="00685446" w:rsidRPr="00377EAE" w:rsidRDefault="00685446" w:rsidP="00951DD1">
      <w:pPr>
        <w:tabs>
          <w:tab w:val="left" w:pos="3165"/>
        </w:tabs>
        <w:spacing w:line="276" w:lineRule="auto"/>
        <w:jc w:val="both"/>
        <w:rPr>
          <w:rFonts w:ascii="Times New Roman" w:hAnsi="Times New Roman" w:cs="Times New Roman"/>
        </w:rPr>
      </w:pPr>
    </w:p>
    <w:p w:rsidR="00685446" w:rsidRPr="00377EAE" w:rsidRDefault="00685446" w:rsidP="00951DD1">
      <w:pPr>
        <w:tabs>
          <w:tab w:val="left" w:pos="3165"/>
        </w:tabs>
        <w:spacing w:line="276" w:lineRule="auto"/>
        <w:jc w:val="both"/>
        <w:rPr>
          <w:rFonts w:ascii="Times New Roman" w:hAnsi="Times New Roman" w:cs="Times New Roman"/>
        </w:rPr>
      </w:pPr>
    </w:p>
    <w:p w:rsidR="00685446" w:rsidRPr="00377EAE" w:rsidRDefault="00685446" w:rsidP="00951DD1">
      <w:pPr>
        <w:tabs>
          <w:tab w:val="left" w:pos="3165"/>
        </w:tabs>
        <w:spacing w:line="276" w:lineRule="auto"/>
        <w:jc w:val="both"/>
        <w:rPr>
          <w:rFonts w:ascii="Times New Roman" w:hAnsi="Times New Roman" w:cs="Times New Roman"/>
        </w:rPr>
      </w:pPr>
    </w:p>
    <w:p w:rsidR="00685446" w:rsidRPr="00377EAE" w:rsidRDefault="00685446" w:rsidP="00951DD1">
      <w:pPr>
        <w:tabs>
          <w:tab w:val="left" w:pos="3165"/>
        </w:tabs>
        <w:spacing w:line="276" w:lineRule="auto"/>
        <w:jc w:val="both"/>
        <w:rPr>
          <w:rFonts w:ascii="Times New Roman" w:hAnsi="Times New Roman" w:cs="Times New Roman"/>
        </w:rPr>
      </w:pPr>
    </w:p>
    <w:p w:rsidR="00685446" w:rsidRPr="00377EAE" w:rsidRDefault="00685446" w:rsidP="00951DD1">
      <w:pPr>
        <w:tabs>
          <w:tab w:val="left" w:pos="3165"/>
        </w:tabs>
        <w:spacing w:line="276" w:lineRule="auto"/>
        <w:jc w:val="both"/>
        <w:rPr>
          <w:rFonts w:ascii="Times New Roman" w:hAnsi="Times New Roman" w:cs="Times New Roman"/>
        </w:rPr>
      </w:pPr>
    </w:p>
    <w:p w:rsidR="00685446" w:rsidRPr="00377EAE" w:rsidRDefault="00685446" w:rsidP="00951DD1">
      <w:pPr>
        <w:tabs>
          <w:tab w:val="left" w:pos="3165"/>
        </w:tabs>
        <w:spacing w:line="276" w:lineRule="auto"/>
        <w:jc w:val="both"/>
        <w:rPr>
          <w:rFonts w:ascii="Times New Roman" w:hAnsi="Times New Roman" w:cs="Times New Roman"/>
        </w:rPr>
      </w:pPr>
    </w:p>
    <w:p w:rsidR="00685446" w:rsidRPr="00377EAE" w:rsidRDefault="00685446" w:rsidP="00951DD1">
      <w:pPr>
        <w:tabs>
          <w:tab w:val="left" w:pos="3165"/>
        </w:tabs>
        <w:spacing w:line="276" w:lineRule="auto"/>
        <w:jc w:val="both"/>
        <w:rPr>
          <w:rFonts w:ascii="Times New Roman" w:hAnsi="Times New Roman" w:cs="Times New Roman"/>
        </w:rPr>
      </w:pPr>
    </w:p>
    <w:p w:rsidR="00685446" w:rsidRPr="00377EAE" w:rsidRDefault="00685446" w:rsidP="00951DD1">
      <w:pPr>
        <w:tabs>
          <w:tab w:val="left" w:pos="3165"/>
        </w:tabs>
        <w:spacing w:line="276" w:lineRule="auto"/>
        <w:jc w:val="both"/>
        <w:rPr>
          <w:rFonts w:ascii="Times New Roman" w:hAnsi="Times New Roman" w:cs="Times New Roman"/>
        </w:rPr>
      </w:pPr>
    </w:p>
    <w:p w:rsidR="00685446" w:rsidRPr="00377EAE" w:rsidRDefault="00685446" w:rsidP="00951DD1">
      <w:pPr>
        <w:tabs>
          <w:tab w:val="left" w:pos="3165"/>
        </w:tabs>
        <w:spacing w:line="276" w:lineRule="auto"/>
        <w:jc w:val="both"/>
        <w:rPr>
          <w:rFonts w:ascii="Times New Roman" w:hAnsi="Times New Roman" w:cs="Times New Roman"/>
        </w:rPr>
      </w:pPr>
    </w:p>
    <w:p w:rsidR="00685446" w:rsidRPr="00377EAE" w:rsidRDefault="00685446" w:rsidP="00951DD1">
      <w:pPr>
        <w:tabs>
          <w:tab w:val="left" w:pos="3165"/>
        </w:tabs>
        <w:spacing w:line="276" w:lineRule="auto"/>
        <w:jc w:val="both"/>
        <w:rPr>
          <w:rFonts w:ascii="Times New Roman" w:hAnsi="Times New Roman" w:cs="Times New Roman"/>
        </w:rPr>
      </w:pPr>
    </w:p>
    <w:p w:rsidR="00685446" w:rsidRPr="00377EAE" w:rsidRDefault="00685446" w:rsidP="00951DD1">
      <w:pPr>
        <w:tabs>
          <w:tab w:val="left" w:pos="3165"/>
        </w:tabs>
        <w:spacing w:line="276" w:lineRule="auto"/>
        <w:jc w:val="both"/>
        <w:rPr>
          <w:rFonts w:ascii="Times New Roman" w:hAnsi="Times New Roman" w:cs="Times New Roman"/>
        </w:rPr>
      </w:pPr>
    </w:p>
    <w:p w:rsidR="00685446" w:rsidRPr="00377EAE" w:rsidRDefault="00685446" w:rsidP="00951DD1">
      <w:pPr>
        <w:tabs>
          <w:tab w:val="left" w:pos="3165"/>
        </w:tabs>
        <w:spacing w:line="276" w:lineRule="auto"/>
        <w:jc w:val="both"/>
        <w:rPr>
          <w:rFonts w:ascii="Times New Roman" w:hAnsi="Times New Roman" w:cs="Times New Roman"/>
        </w:rPr>
      </w:pPr>
    </w:p>
    <w:p w:rsidR="00685446" w:rsidRPr="00377EAE" w:rsidRDefault="00685446" w:rsidP="00951DD1">
      <w:pPr>
        <w:tabs>
          <w:tab w:val="left" w:pos="3165"/>
        </w:tabs>
        <w:spacing w:line="276" w:lineRule="auto"/>
        <w:jc w:val="both"/>
        <w:rPr>
          <w:rFonts w:ascii="Times New Roman" w:hAnsi="Times New Roman" w:cs="Times New Roman"/>
        </w:rPr>
      </w:pPr>
    </w:p>
    <w:p w:rsidR="00685446" w:rsidRPr="00377EAE" w:rsidRDefault="00685446" w:rsidP="00951DD1">
      <w:pPr>
        <w:tabs>
          <w:tab w:val="left" w:pos="3165"/>
        </w:tabs>
        <w:spacing w:line="276" w:lineRule="auto"/>
        <w:jc w:val="both"/>
        <w:rPr>
          <w:rFonts w:ascii="Times New Roman" w:hAnsi="Times New Roman" w:cs="Times New Roman"/>
        </w:rPr>
      </w:pPr>
    </w:p>
    <w:p w:rsidR="00685446" w:rsidRPr="00377EAE" w:rsidRDefault="00685446" w:rsidP="00951DD1">
      <w:pPr>
        <w:tabs>
          <w:tab w:val="left" w:pos="3165"/>
        </w:tabs>
        <w:spacing w:line="276" w:lineRule="auto"/>
        <w:jc w:val="both"/>
        <w:rPr>
          <w:rFonts w:ascii="Times New Roman" w:hAnsi="Times New Roman" w:cs="Times New Roman"/>
        </w:rPr>
      </w:pPr>
    </w:p>
    <w:p w:rsidR="00685446" w:rsidRPr="00377EAE" w:rsidRDefault="00685446" w:rsidP="00951DD1">
      <w:pPr>
        <w:tabs>
          <w:tab w:val="left" w:pos="3165"/>
        </w:tabs>
        <w:spacing w:line="276" w:lineRule="auto"/>
        <w:jc w:val="both"/>
        <w:rPr>
          <w:rFonts w:ascii="Times New Roman" w:hAnsi="Times New Roman" w:cs="Times New Roman"/>
        </w:rPr>
      </w:pPr>
    </w:p>
    <w:p w:rsidR="00685446" w:rsidRPr="00377EAE" w:rsidRDefault="00685446" w:rsidP="00951DD1">
      <w:pPr>
        <w:tabs>
          <w:tab w:val="left" w:pos="3165"/>
        </w:tabs>
        <w:spacing w:line="276" w:lineRule="auto"/>
        <w:jc w:val="both"/>
        <w:rPr>
          <w:rFonts w:ascii="Times New Roman" w:hAnsi="Times New Roman" w:cs="Times New Roman"/>
        </w:rPr>
      </w:pPr>
    </w:p>
    <w:p w:rsidR="00C071D0" w:rsidRPr="00377EAE" w:rsidRDefault="00C071D0" w:rsidP="00951DD1">
      <w:pPr>
        <w:tabs>
          <w:tab w:val="left" w:pos="3165"/>
        </w:tabs>
        <w:spacing w:line="276" w:lineRule="auto"/>
        <w:jc w:val="both"/>
        <w:rPr>
          <w:rFonts w:ascii="Times New Roman" w:hAnsi="Times New Roman" w:cs="Times New Roman"/>
        </w:rPr>
      </w:pPr>
    </w:p>
    <w:p w:rsidR="00C071D0" w:rsidRPr="00377EAE" w:rsidRDefault="00C071D0" w:rsidP="00951DD1">
      <w:pPr>
        <w:tabs>
          <w:tab w:val="left" w:pos="3165"/>
        </w:tabs>
        <w:spacing w:line="276" w:lineRule="auto"/>
        <w:jc w:val="both"/>
        <w:rPr>
          <w:rFonts w:ascii="Times New Roman" w:hAnsi="Times New Roman" w:cs="Times New Roman"/>
        </w:rPr>
      </w:pPr>
    </w:p>
    <w:p w:rsidR="00C071D0" w:rsidRPr="00377EAE" w:rsidRDefault="00C071D0" w:rsidP="00951DD1">
      <w:pPr>
        <w:tabs>
          <w:tab w:val="left" w:pos="3165"/>
        </w:tabs>
        <w:spacing w:line="276" w:lineRule="auto"/>
        <w:jc w:val="both"/>
        <w:rPr>
          <w:rFonts w:ascii="Times New Roman" w:hAnsi="Times New Roman" w:cs="Times New Roman"/>
        </w:rPr>
      </w:pPr>
    </w:p>
    <w:p w:rsidR="00B33D66" w:rsidRPr="00377EAE" w:rsidRDefault="00B33D66" w:rsidP="00951DD1">
      <w:pPr>
        <w:tabs>
          <w:tab w:val="left" w:pos="3165"/>
        </w:tabs>
        <w:rPr>
          <w:rFonts w:ascii="Times New Roman" w:hAnsi="Times New Roman" w:cs="Times New Roman"/>
        </w:rPr>
      </w:pPr>
    </w:p>
    <w:p w:rsidR="00B33D66" w:rsidRPr="00421E41" w:rsidRDefault="00B33D66" w:rsidP="00951DD1">
      <w:pPr>
        <w:tabs>
          <w:tab w:val="left" w:pos="3165"/>
        </w:tabs>
        <w:rPr>
          <w:rFonts w:ascii="Times New Roman" w:hAnsi="Times New Roman" w:cs="Times New Roman"/>
        </w:rPr>
      </w:pPr>
    </w:p>
    <w:p w:rsidR="00951DD1" w:rsidRPr="00421E41" w:rsidRDefault="00951DD1">
      <w:pPr>
        <w:tabs>
          <w:tab w:val="left" w:pos="3165"/>
        </w:tabs>
        <w:rPr>
          <w:rFonts w:ascii="Times New Roman" w:hAnsi="Times New Roman" w:cs="Times New Roman"/>
        </w:rPr>
      </w:pPr>
    </w:p>
    <w:sectPr w:rsidR="00951DD1" w:rsidRPr="00421E41" w:rsidSect="00CD1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939" w:rsidRDefault="00773939" w:rsidP="0082480E">
      <w:r>
        <w:separator/>
      </w:r>
    </w:p>
  </w:endnote>
  <w:endnote w:type="continuationSeparator" w:id="1">
    <w:p w:rsidR="00773939" w:rsidRDefault="00773939" w:rsidP="008248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939" w:rsidRDefault="00773939" w:rsidP="0082480E">
      <w:r>
        <w:separator/>
      </w:r>
    </w:p>
  </w:footnote>
  <w:footnote w:type="continuationSeparator" w:id="1">
    <w:p w:rsidR="00773939" w:rsidRDefault="00773939" w:rsidP="008248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F7AA8"/>
    <w:multiLevelType w:val="hybridMultilevel"/>
    <w:tmpl w:val="BEECE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C4973"/>
    <w:multiLevelType w:val="hybridMultilevel"/>
    <w:tmpl w:val="E9C279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986E78"/>
    <w:multiLevelType w:val="hybridMultilevel"/>
    <w:tmpl w:val="7E90E4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66D7"/>
    <w:rsid w:val="00032270"/>
    <w:rsid w:val="00113973"/>
    <w:rsid w:val="0012726C"/>
    <w:rsid w:val="00151B14"/>
    <w:rsid w:val="00224DA9"/>
    <w:rsid w:val="0026026F"/>
    <w:rsid w:val="00277A70"/>
    <w:rsid w:val="00294E03"/>
    <w:rsid w:val="002D21FE"/>
    <w:rsid w:val="003269BC"/>
    <w:rsid w:val="00362E18"/>
    <w:rsid w:val="00377EAE"/>
    <w:rsid w:val="00383CF5"/>
    <w:rsid w:val="00386549"/>
    <w:rsid w:val="003A46EA"/>
    <w:rsid w:val="003C5C09"/>
    <w:rsid w:val="00415DEB"/>
    <w:rsid w:val="00421E41"/>
    <w:rsid w:val="00462676"/>
    <w:rsid w:val="0049696B"/>
    <w:rsid w:val="004B4838"/>
    <w:rsid w:val="004C011B"/>
    <w:rsid w:val="004C2493"/>
    <w:rsid w:val="004D39AB"/>
    <w:rsid w:val="004E2306"/>
    <w:rsid w:val="00502CDE"/>
    <w:rsid w:val="00537860"/>
    <w:rsid w:val="005C6C2D"/>
    <w:rsid w:val="005D458E"/>
    <w:rsid w:val="00601EDC"/>
    <w:rsid w:val="006232FE"/>
    <w:rsid w:val="00685446"/>
    <w:rsid w:val="006E1DC0"/>
    <w:rsid w:val="006F14AC"/>
    <w:rsid w:val="006F7C89"/>
    <w:rsid w:val="007100EC"/>
    <w:rsid w:val="00773939"/>
    <w:rsid w:val="007817EB"/>
    <w:rsid w:val="00787717"/>
    <w:rsid w:val="007D43D3"/>
    <w:rsid w:val="008143DD"/>
    <w:rsid w:val="0082480E"/>
    <w:rsid w:val="00835DE9"/>
    <w:rsid w:val="008E2D86"/>
    <w:rsid w:val="00943DC1"/>
    <w:rsid w:val="00943DD7"/>
    <w:rsid w:val="00944BB4"/>
    <w:rsid w:val="0094792B"/>
    <w:rsid w:val="00951DD1"/>
    <w:rsid w:val="00970F23"/>
    <w:rsid w:val="00994732"/>
    <w:rsid w:val="009D4F1C"/>
    <w:rsid w:val="00A06192"/>
    <w:rsid w:val="00A30FE5"/>
    <w:rsid w:val="00A7752B"/>
    <w:rsid w:val="00B01D74"/>
    <w:rsid w:val="00B33D66"/>
    <w:rsid w:val="00B56B0D"/>
    <w:rsid w:val="00B75DBB"/>
    <w:rsid w:val="00B9626E"/>
    <w:rsid w:val="00BA1A47"/>
    <w:rsid w:val="00BB31DF"/>
    <w:rsid w:val="00C071D0"/>
    <w:rsid w:val="00C73D1C"/>
    <w:rsid w:val="00CD1786"/>
    <w:rsid w:val="00D746D1"/>
    <w:rsid w:val="00DC2F31"/>
    <w:rsid w:val="00E16653"/>
    <w:rsid w:val="00E24B88"/>
    <w:rsid w:val="00E379E0"/>
    <w:rsid w:val="00E47E28"/>
    <w:rsid w:val="00E521BA"/>
    <w:rsid w:val="00E52515"/>
    <w:rsid w:val="00F21B10"/>
    <w:rsid w:val="00F266D7"/>
    <w:rsid w:val="00FA4377"/>
    <w:rsid w:val="00FE1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266D7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68544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726C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66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uiPriority w:val="9"/>
    <w:semiHidden/>
    <w:rsid w:val="0012726C"/>
    <w:rPr>
      <w:rFonts w:ascii="Calibri Light" w:eastAsia="Times New Roman" w:hAnsi="Calibri Light" w:cs="Times New Roman"/>
      <w:b/>
      <w:bCs/>
      <w:i/>
      <w:iCs/>
      <w:color w:val="000000"/>
      <w:sz w:val="28"/>
      <w:szCs w:val="28"/>
      <w:lang w:bidi="ru-RU"/>
    </w:rPr>
  </w:style>
  <w:style w:type="character" w:styleId="a4">
    <w:name w:val="Hyperlink"/>
    <w:uiPriority w:val="99"/>
    <w:unhideWhenUsed/>
    <w:rsid w:val="0012726C"/>
    <w:rPr>
      <w:color w:val="0563C1"/>
      <w:u w:val="single"/>
    </w:rPr>
  </w:style>
  <w:style w:type="character" w:customStyle="1" w:styleId="10">
    <w:name w:val="Заголовок 1 Знак"/>
    <w:link w:val="1"/>
    <w:uiPriority w:val="9"/>
    <w:rsid w:val="00685446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lang w:bidi="ru-RU"/>
    </w:rPr>
  </w:style>
  <w:style w:type="paragraph" w:styleId="a5">
    <w:name w:val="Balloon Text"/>
    <w:basedOn w:val="a"/>
    <w:link w:val="a6"/>
    <w:uiPriority w:val="99"/>
    <w:semiHidden/>
    <w:unhideWhenUsed/>
    <w:rsid w:val="004C011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4C011B"/>
    <w:rPr>
      <w:rFonts w:ascii="Segoe UI" w:eastAsia="Courier New" w:hAnsi="Segoe UI" w:cs="Segoe UI"/>
      <w:color w:val="000000"/>
      <w:sz w:val="18"/>
      <w:szCs w:val="18"/>
      <w:lang w:bidi="ru-RU"/>
    </w:rPr>
  </w:style>
  <w:style w:type="paragraph" w:styleId="a7">
    <w:name w:val="header"/>
    <w:basedOn w:val="a"/>
    <w:link w:val="a8"/>
    <w:uiPriority w:val="99"/>
    <w:unhideWhenUsed/>
    <w:rsid w:val="008248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82480E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9">
    <w:name w:val="footer"/>
    <w:basedOn w:val="a"/>
    <w:link w:val="aa"/>
    <w:uiPriority w:val="99"/>
    <w:unhideWhenUsed/>
    <w:rsid w:val="008248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2480E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b">
    <w:name w:val="Normal (Web)"/>
    <w:basedOn w:val="a"/>
    <w:semiHidden/>
    <w:unhideWhenUsed/>
    <w:rsid w:val="00377EA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character" w:customStyle="1" w:styleId="ac">
    <w:name w:val="Без интервала Знак"/>
    <w:link w:val="ad"/>
    <w:uiPriority w:val="1"/>
    <w:locked/>
    <w:rsid w:val="00377EAE"/>
    <w:rPr>
      <w:rFonts w:ascii="Times New Roman" w:eastAsia="Times New Roman" w:hAnsi="Times New Roman"/>
    </w:rPr>
  </w:style>
  <w:style w:type="paragraph" w:styleId="ad">
    <w:name w:val="No Spacing"/>
    <w:link w:val="ac"/>
    <w:uiPriority w:val="1"/>
    <w:qFormat/>
    <w:rsid w:val="00377EA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zagbig">
    <w:name w:val="zag_big"/>
    <w:basedOn w:val="a"/>
    <w:rsid w:val="00377EAE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9"/>
      <w:szCs w:val="29"/>
      <w:lang w:bidi="ar-SA"/>
    </w:rPr>
  </w:style>
  <w:style w:type="paragraph" w:styleId="ae">
    <w:name w:val="List Paragraph"/>
    <w:basedOn w:val="a"/>
    <w:uiPriority w:val="34"/>
    <w:qFormat/>
    <w:rsid w:val="00377E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84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7951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66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10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45251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36422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1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145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226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57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671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203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6202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41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10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59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4519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099698">
                                  <w:marLeft w:val="0"/>
                                  <w:marRight w:val="0"/>
                                  <w:marTop w:val="150"/>
                                  <w:marBottom w:val="450"/>
                                  <w:divBdr>
                                    <w:top w:val="none" w:sz="0" w:space="0" w:color="B5CAD7"/>
                                    <w:left w:val="none" w:sz="0" w:space="8" w:color="B5CAD7"/>
                                    <w:bottom w:val="single" w:sz="24" w:space="0" w:color="B5CAD7"/>
                                    <w:right w:val="none" w:sz="0" w:space="8" w:color="B5CAD7"/>
                                  </w:divBdr>
                                </w:div>
                                <w:div w:id="1132095437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B5CAD7"/>
                                    <w:left w:val="none" w:sz="0" w:space="8" w:color="B5CAD7"/>
                                    <w:bottom w:val="single" w:sz="24" w:space="0" w:color="B5CAD7"/>
                                    <w:right w:val="none" w:sz="0" w:space="8" w:color="B5CAD7"/>
                                  </w:divBdr>
                                </w:div>
                                <w:div w:id="1474372444">
                                  <w:marLeft w:val="0"/>
                                  <w:marRight w:val="0"/>
                                  <w:marTop w:val="450"/>
                                  <w:marBottom w:val="450"/>
                                  <w:divBdr>
                                    <w:top w:val="none" w:sz="0" w:space="0" w:color="B5CAD7"/>
                                    <w:left w:val="none" w:sz="0" w:space="8" w:color="B5CAD7"/>
                                    <w:bottom w:val="single" w:sz="24" w:space="0" w:color="B5CAD7"/>
                                    <w:right w:val="none" w:sz="0" w:space="8" w:color="B5CAD7"/>
                                  </w:divBdr>
                                </w:div>
                              </w:divsChild>
                            </w:div>
                            <w:div w:id="817306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2595693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91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38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54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856112">
                              <w:marLeft w:val="0"/>
                              <w:marRight w:val="0"/>
                              <w:marTop w:val="15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968057">
                              <w:marLeft w:val="0"/>
                              <w:marRight w:val="0"/>
                              <w:marTop w:val="15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0863246">
                              <w:marLeft w:val="0"/>
                              <w:marRight w:val="0"/>
                              <w:marTop w:val="15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4346797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8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68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63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839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440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8015696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009276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954053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3823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0511548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1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35765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4858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004333">
                                  <w:marLeft w:val="0"/>
                                  <w:marRight w:val="0"/>
                                  <w:marTop w:val="75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8668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54203775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26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5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3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779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87627405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9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2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1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589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359325">
                              <w:marLeft w:val="-15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DEAE9"/>
                                <w:right w:val="none" w:sz="0" w:space="0" w:color="auto"/>
                              </w:divBdr>
                              <w:divsChild>
                                <w:div w:id="20206743">
                                  <w:marLeft w:val="1665"/>
                                  <w:marRight w:val="0"/>
                                  <w:marTop w:val="5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k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1592</Words>
  <Characters>9077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10648</CharactersWithSpaces>
  <SharedDoc>false</SharedDoc>
  <HLinks>
    <vt:vector size="6" baseType="variant">
      <vt:variant>
        <vt:i4>7340064</vt:i4>
      </vt:variant>
      <vt:variant>
        <vt:i4>0</vt:i4>
      </vt:variant>
      <vt:variant>
        <vt:i4>0</vt:i4>
      </vt:variant>
      <vt:variant>
        <vt:i4>5</vt:i4>
      </vt:variant>
      <vt:variant>
        <vt:lpwstr>http://www.kokm.ru/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Михайлов</dc:creator>
  <cp:lastModifiedBy>Пользователь</cp:lastModifiedBy>
  <cp:revision>12</cp:revision>
  <cp:lastPrinted>2022-10-13T17:26:00Z</cp:lastPrinted>
  <dcterms:created xsi:type="dcterms:W3CDTF">2022-10-13T15:12:00Z</dcterms:created>
  <dcterms:modified xsi:type="dcterms:W3CDTF">2022-10-16T19:05:00Z</dcterms:modified>
</cp:coreProperties>
</file>